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CFB053" w14:textId="77777777" w:rsidR="00363444" w:rsidRPr="00800099" w:rsidRDefault="00363444" w:rsidP="00800099">
      <w:pPr>
        <w:pStyle w:val="Heading1"/>
        <w:rPr>
          <w:lang w:val="en-GB"/>
        </w:rPr>
      </w:pPr>
      <w:bookmarkStart w:id="0" w:name="_Hlk530477633"/>
      <w:r w:rsidRPr="009C3E7B">
        <w:rPr>
          <w:lang w:val="en-GB"/>
        </w:rPr>
        <w:t>CONTRACT FOR SUPPLY OF GOODS</w:t>
      </w:r>
      <w:bookmarkEnd w:id="0"/>
    </w:p>
    <w:p w14:paraId="26AC42C3" w14:textId="7AD29B79" w:rsidR="00363444" w:rsidRPr="009C3E7B" w:rsidRDefault="00363444" w:rsidP="00363444">
      <w:pPr>
        <w:rPr>
          <w:szCs w:val="20"/>
          <w:lang w:val="en-GB"/>
        </w:rPr>
      </w:pPr>
      <w:r w:rsidRPr="009C3E7B">
        <w:rPr>
          <w:szCs w:val="20"/>
          <w:lang w:val="en-GB"/>
        </w:rPr>
        <w:t xml:space="preserve">This Contract for the supply of goods (“Contract”) is entered between the </w:t>
      </w:r>
      <w:r w:rsidR="003B6B49" w:rsidRPr="009C3E7B">
        <w:rPr>
          <w:szCs w:val="20"/>
          <w:lang w:val="en-GB"/>
        </w:rPr>
        <w:t>[</w:t>
      </w:r>
      <w:r w:rsidR="00E61AA0" w:rsidRPr="009C3E7B">
        <w:rPr>
          <w:szCs w:val="20"/>
          <w:highlight w:val="yellow"/>
          <w:lang w:val="en-GB"/>
        </w:rPr>
        <w:t>Min</w:t>
      </w:r>
      <w:r w:rsidR="003B6B49" w:rsidRPr="009C3E7B">
        <w:rPr>
          <w:szCs w:val="20"/>
          <w:highlight w:val="yellow"/>
          <w:lang w:val="en-GB"/>
        </w:rPr>
        <w:t>is</w:t>
      </w:r>
      <w:r w:rsidR="00E61AA0" w:rsidRPr="009C3E7B">
        <w:rPr>
          <w:szCs w:val="20"/>
          <w:highlight w:val="yellow"/>
          <w:lang w:val="en-GB"/>
        </w:rPr>
        <w:t>try of</w:t>
      </w:r>
      <w:r w:rsidRPr="009C3E7B">
        <w:rPr>
          <w:szCs w:val="20"/>
          <w:highlight w:val="yellow"/>
          <w:lang w:val="en-GB"/>
        </w:rPr>
        <w:t xml:space="preserve"> </w:t>
      </w:r>
      <w:r w:rsidR="00707AD0">
        <w:rPr>
          <w:szCs w:val="20"/>
          <w:lang w:val="en-GB"/>
        </w:rPr>
        <w:t>Internal Affairs</w:t>
      </w:r>
      <w:bookmarkStart w:id="1" w:name="_GoBack"/>
      <w:bookmarkEnd w:id="1"/>
      <w:r w:rsidR="003B6B49" w:rsidRPr="009C3E7B">
        <w:rPr>
          <w:szCs w:val="20"/>
          <w:lang w:val="en-GB"/>
        </w:rPr>
        <w:t xml:space="preserve">] </w:t>
      </w:r>
      <w:r w:rsidR="00A26771">
        <w:rPr>
          <w:szCs w:val="20"/>
          <w:lang w:val="en-GB"/>
        </w:rPr>
        <w:t xml:space="preserve">of the Republic of Kiribati, </w:t>
      </w:r>
      <w:r w:rsidRPr="009C3E7B">
        <w:rPr>
          <w:szCs w:val="20"/>
          <w:lang w:val="en-GB"/>
        </w:rPr>
        <w:t xml:space="preserve">with its </w:t>
      </w:r>
      <w:r w:rsidR="003B6B49" w:rsidRPr="009C3E7B">
        <w:rPr>
          <w:szCs w:val="20"/>
          <w:lang w:val="en-GB"/>
        </w:rPr>
        <w:t xml:space="preserve">office at </w:t>
      </w:r>
      <w:r w:rsidR="00800099">
        <w:rPr>
          <w:szCs w:val="20"/>
          <w:lang w:val="en-GB"/>
        </w:rPr>
        <w:t xml:space="preserve">the </w:t>
      </w:r>
      <w:r w:rsidR="003B6B49" w:rsidRPr="00800099">
        <w:rPr>
          <w:szCs w:val="20"/>
          <w:lang w:val="en-GB"/>
        </w:rPr>
        <w:t>address</w:t>
      </w:r>
      <w:r w:rsidR="00800099">
        <w:rPr>
          <w:szCs w:val="20"/>
          <w:lang w:val="en-GB"/>
        </w:rPr>
        <w:t xml:space="preserve"> stated in Article 3</w:t>
      </w:r>
      <w:r w:rsidRPr="009C3E7B">
        <w:rPr>
          <w:szCs w:val="20"/>
          <w:lang w:val="en-GB"/>
        </w:rPr>
        <w:t xml:space="preserve"> (hereinafter referred to as “</w:t>
      </w:r>
      <w:r w:rsidR="003B6B49" w:rsidRPr="009C3E7B">
        <w:rPr>
          <w:szCs w:val="20"/>
          <w:lang w:val="en-GB"/>
        </w:rPr>
        <w:t>Buyer</w:t>
      </w:r>
      <w:r w:rsidRPr="009C3E7B">
        <w:rPr>
          <w:szCs w:val="20"/>
          <w:lang w:val="en-GB"/>
        </w:rPr>
        <w:t xml:space="preserve">”) and </w:t>
      </w:r>
      <w:r w:rsidR="008261BF" w:rsidRPr="009C3E7B">
        <w:rPr>
          <w:szCs w:val="20"/>
          <w:highlight w:val="yellow"/>
          <w:lang w:val="en-GB"/>
        </w:rPr>
        <w:t>[name of Supplier]</w:t>
      </w:r>
      <w:r w:rsidRPr="009C3E7B">
        <w:rPr>
          <w:szCs w:val="20"/>
          <w:lang w:val="en-GB"/>
        </w:rPr>
        <w:t xml:space="preserve"> with address a</w:t>
      </w:r>
      <w:r w:rsidR="00800099">
        <w:rPr>
          <w:szCs w:val="20"/>
          <w:lang w:val="en-GB"/>
        </w:rPr>
        <w:t>s</w:t>
      </w:r>
      <w:r w:rsidRPr="009C3E7B">
        <w:rPr>
          <w:szCs w:val="20"/>
          <w:lang w:val="en-GB"/>
        </w:rPr>
        <w:t xml:space="preserve"> </w:t>
      </w:r>
      <w:r w:rsidR="00800099">
        <w:rPr>
          <w:szCs w:val="20"/>
          <w:lang w:val="en-GB"/>
        </w:rPr>
        <w:t>stated in Article 3</w:t>
      </w:r>
      <w:r w:rsidR="00800099" w:rsidRPr="009C3E7B">
        <w:rPr>
          <w:szCs w:val="20"/>
          <w:lang w:val="en-GB"/>
        </w:rPr>
        <w:t xml:space="preserve"> </w:t>
      </w:r>
      <w:r w:rsidRPr="009C3E7B">
        <w:rPr>
          <w:szCs w:val="20"/>
          <w:lang w:val="en-GB"/>
        </w:rPr>
        <w:t>(hereinafter referred to as “Supplier”</w:t>
      </w:r>
      <w:r w:rsidR="00800099">
        <w:rPr>
          <w:szCs w:val="20"/>
          <w:lang w:val="en-GB"/>
        </w:rPr>
        <w:t>)</w:t>
      </w:r>
      <w:r w:rsidRPr="009C3E7B">
        <w:rPr>
          <w:szCs w:val="20"/>
          <w:lang w:val="en-GB"/>
        </w:rPr>
        <w:t xml:space="preserve">, and together with </w:t>
      </w:r>
      <w:r w:rsidR="003B6B49" w:rsidRPr="009C3E7B">
        <w:rPr>
          <w:szCs w:val="20"/>
          <w:lang w:val="en-GB"/>
        </w:rPr>
        <w:t>the Buyer</w:t>
      </w:r>
      <w:r w:rsidRPr="009C3E7B">
        <w:rPr>
          <w:szCs w:val="20"/>
          <w:lang w:val="en-GB"/>
        </w:rPr>
        <w:t>, each a “Party” and collectively “the Parties”).</w:t>
      </w:r>
    </w:p>
    <w:p w14:paraId="3989E7D1" w14:textId="77777777" w:rsidR="00363444" w:rsidRPr="009C3E7B" w:rsidRDefault="00363444" w:rsidP="00363444">
      <w:pPr>
        <w:rPr>
          <w:szCs w:val="20"/>
          <w:lang w:val="en-GB"/>
        </w:rPr>
      </w:pPr>
      <w:r w:rsidRPr="009C3E7B">
        <w:rPr>
          <w:szCs w:val="20"/>
          <w:lang w:val="en-GB"/>
        </w:rPr>
        <w:t xml:space="preserve">WHEREAS </w:t>
      </w:r>
      <w:r w:rsidR="003B6B49" w:rsidRPr="009C3E7B">
        <w:rPr>
          <w:szCs w:val="20"/>
          <w:lang w:val="en-GB"/>
        </w:rPr>
        <w:t>the Buyer</w:t>
      </w:r>
      <w:r w:rsidRPr="009C3E7B">
        <w:rPr>
          <w:szCs w:val="20"/>
          <w:lang w:val="en-GB"/>
        </w:rPr>
        <w:t xml:space="preserve"> </w:t>
      </w:r>
      <w:r w:rsidR="00684CC3" w:rsidRPr="009C3E7B">
        <w:rPr>
          <w:szCs w:val="20"/>
          <w:lang w:val="en-GB"/>
        </w:rPr>
        <w:t xml:space="preserve">wishes to purchase from the Supplier, and the Supplier is willing to supply to </w:t>
      </w:r>
      <w:r w:rsidR="003B6B49" w:rsidRPr="009C3E7B">
        <w:rPr>
          <w:szCs w:val="20"/>
          <w:lang w:val="en-GB"/>
        </w:rPr>
        <w:t>the Buyer</w:t>
      </w:r>
      <w:r w:rsidR="00684CC3" w:rsidRPr="009C3E7B">
        <w:rPr>
          <w:szCs w:val="20"/>
          <w:lang w:val="en-GB"/>
        </w:rPr>
        <w:t>, the Goods as more fully defined hereinafter</w:t>
      </w:r>
      <w:r w:rsidR="00A41BAE" w:rsidRPr="009C3E7B">
        <w:rPr>
          <w:szCs w:val="20"/>
          <w:lang w:val="en-GB"/>
        </w:rPr>
        <w:t>;</w:t>
      </w:r>
    </w:p>
    <w:p w14:paraId="7A8F0082" w14:textId="77777777" w:rsidR="00A41BAE" w:rsidRPr="009C3E7B" w:rsidRDefault="00A41BAE" w:rsidP="00363444">
      <w:pPr>
        <w:rPr>
          <w:szCs w:val="20"/>
          <w:lang w:val="en-GB"/>
        </w:rPr>
      </w:pPr>
      <w:r w:rsidRPr="009C3E7B">
        <w:rPr>
          <w:szCs w:val="20"/>
          <w:lang w:val="en-GB"/>
        </w:rPr>
        <w:t>WHEREAS the Supplier is ready and will</w:t>
      </w:r>
      <w:r w:rsidR="00800099">
        <w:rPr>
          <w:szCs w:val="20"/>
          <w:lang w:val="en-GB"/>
        </w:rPr>
        <w:t>i</w:t>
      </w:r>
      <w:r w:rsidRPr="009C3E7B">
        <w:rPr>
          <w:szCs w:val="20"/>
          <w:lang w:val="en-GB"/>
        </w:rPr>
        <w:t xml:space="preserve">ng to accept this Contract with </w:t>
      </w:r>
      <w:r w:rsidR="003B6B49" w:rsidRPr="009C3E7B">
        <w:rPr>
          <w:szCs w:val="20"/>
          <w:lang w:val="en-GB"/>
        </w:rPr>
        <w:t>the Buyer</w:t>
      </w:r>
      <w:r w:rsidRPr="009C3E7B">
        <w:rPr>
          <w:szCs w:val="20"/>
          <w:lang w:val="en-GB"/>
        </w:rPr>
        <w:t xml:space="preserve"> on the said terms and conditions</w:t>
      </w:r>
      <w:r w:rsidR="005B11E0" w:rsidRPr="009C3E7B">
        <w:rPr>
          <w:rFonts w:eastAsia="Malgun Gothic"/>
          <w:szCs w:val="20"/>
          <w:lang w:val="en-GB" w:eastAsia="ko-KR"/>
        </w:rPr>
        <w:t>;</w:t>
      </w:r>
    </w:p>
    <w:p w14:paraId="5B137549" w14:textId="77777777" w:rsidR="00A41BAE" w:rsidRPr="009C3E7B" w:rsidRDefault="00A41BAE" w:rsidP="00363444">
      <w:pPr>
        <w:rPr>
          <w:szCs w:val="20"/>
          <w:lang w:val="en-GB"/>
        </w:rPr>
      </w:pPr>
      <w:r w:rsidRPr="009C3E7B">
        <w:rPr>
          <w:szCs w:val="20"/>
          <w:lang w:val="en-GB"/>
        </w:rPr>
        <w:t>NOW, THEREFORE, the Parties hereby agree as follows:</w:t>
      </w:r>
    </w:p>
    <w:p w14:paraId="14874751" w14:textId="77777777" w:rsidR="00B76A4B" w:rsidRPr="009C3E7B" w:rsidRDefault="00A41BAE" w:rsidP="00800099">
      <w:pPr>
        <w:pStyle w:val="Heading2"/>
        <w:rPr>
          <w:lang w:val="en-GB"/>
        </w:rPr>
      </w:pPr>
      <w:r w:rsidRPr="009C3E7B">
        <w:rPr>
          <w:lang w:val="en-GB"/>
        </w:rPr>
        <w:t>Article 1.</w:t>
      </w:r>
      <w:r w:rsidR="00B76A4B" w:rsidRPr="009C3E7B">
        <w:rPr>
          <w:lang w:val="en-GB"/>
        </w:rPr>
        <w:tab/>
        <w:t>Supply of Goods</w:t>
      </w:r>
    </w:p>
    <w:p w14:paraId="24C7A114" w14:textId="77777777" w:rsidR="00B76A4B" w:rsidRPr="009C3E7B" w:rsidRDefault="00B76A4B" w:rsidP="00B76A4B">
      <w:pPr>
        <w:rPr>
          <w:szCs w:val="20"/>
          <w:lang w:val="en-GB"/>
        </w:rPr>
      </w:pPr>
      <w:r w:rsidRPr="009C3E7B">
        <w:rPr>
          <w:szCs w:val="20"/>
          <w:lang w:val="en-GB"/>
        </w:rPr>
        <w:t xml:space="preserve">The Supplier shall </w:t>
      </w:r>
      <w:r w:rsidR="003C26DE" w:rsidRPr="009C3E7B">
        <w:rPr>
          <w:szCs w:val="20"/>
          <w:lang w:val="en-GB"/>
        </w:rPr>
        <w:t>deliver</w:t>
      </w:r>
      <w:r w:rsidR="00F31AD8" w:rsidRPr="009C3E7B">
        <w:rPr>
          <w:szCs w:val="20"/>
          <w:lang w:val="en-GB"/>
        </w:rPr>
        <w:t xml:space="preserve"> the </w:t>
      </w:r>
      <w:r w:rsidR="00380CD5" w:rsidRPr="009C3E7B">
        <w:rPr>
          <w:szCs w:val="20"/>
          <w:lang w:val="en-GB" w:eastAsia="ko-KR"/>
        </w:rPr>
        <w:t>g</w:t>
      </w:r>
      <w:r w:rsidR="00F31AD8" w:rsidRPr="009C3E7B">
        <w:rPr>
          <w:szCs w:val="20"/>
          <w:lang w:val="en-GB"/>
        </w:rPr>
        <w:t xml:space="preserve">oods described </w:t>
      </w:r>
      <w:r w:rsidRPr="009C3E7B">
        <w:rPr>
          <w:szCs w:val="20"/>
          <w:lang w:val="en-GB"/>
        </w:rPr>
        <w:t>in Annex A</w:t>
      </w:r>
      <w:r w:rsidR="007E7C8E" w:rsidRPr="009C3E7B">
        <w:rPr>
          <w:szCs w:val="20"/>
          <w:lang w:val="en-GB"/>
        </w:rPr>
        <w:t xml:space="preserve"> “Conditions for Supply of Goods”</w:t>
      </w:r>
      <w:r w:rsidR="00EF574B" w:rsidRPr="009C3E7B">
        <w:rPr>
          <w:szCs w:val="20"/>
          <w:lang w:val="en-GB"/>
        </w:rPr>
        <w:t xml:space="preserve"> (the “Goods”) o</w:t>
      </w:r>
      <w:r w:rsidR="003C26DE" w:rsidRPr="009C3E7B">
        <w:rPr>
          <w:szCs w:val="20"/>
          <w:lang w:val="en-GB"/>
        </w:rPr>
        <w:t xml:space="preserve">n the delivery date or dates </w:t>
      </w:r>
      <w:r w:rsidR="00EF574B" w:rsidRPr="009C3E7B">
        <w:rPr>
          <w:szCs w:val="20"/>
          <w:lang w:val="en-GB"/>
        </w:rPr>
        <w:t xml:space="preserve">(“Delivery Date or Dates”) </w:t>
      </w:r>
      <w:r w:rsidR="003C26DE" w:rsidRPr="009C3E7B">
        <w:rPr>
          <w:szCs w:val="20"/>
          <w:lang w:val="en-GB"/>
        </w:rPr>
        <w:t xml:space="preserve">and in accordance with the technical specifications </w:t>
      </w:r>
      <w:r w:rsidR="00A41BAE" w:rsidRPr="009C3E7B">
        <w:rPr>
          <w:szCs w:val="20"/>
          <w:lang w:val="en-GB"/>
        </w:rPr>
        <w:t xml:space="preserve">and other conditions </w:t>
      </w:r>
      <w:r w:rsidR="003C26DE" w:rsidRPr="009C3E7B">
        <w:rPr>
          <w:szCs w:val="20"/>
          <w:lang w:val="en-GB"/>
        </w:rPr>
        <w:t>set out in Annex A and shall</w:t>
      </w:r>
      <w:r w:rsidR="00F31AD8" w:rsidRPr="009C3E7B">
        <w:rPr>
          <w:szCs w:val="20"/>
          <w:lang w:val="en-GB"/>
        </w:rPr>
        <w:t xml:space="preserve"> remedy defects therein in conformity in all respects with the provisions of this Contract.</w:t>
      </w:r>
    </w:p>
    <w:p w14:paraId="197B4E04" w14:textId="77777777" w:rsidR="00F31AD8" w:rsidRPr="009C3E7B" w:rsidRDefault="00A41BAE" w:rsidP="00113960">
      <w:pPr>
        <w:pStyle w:val="Heading2"/>
        <w:rPr>
          <w:lang w:val="en-GB"/>
        </w:rPr>
      </w:pPr>
      <w:r w:rsidRPr="009C3E7B">
        <w:rPr>
          <w:lang w:val="en-GB"/>
        </w:rPr>
        <w:t>Article 2.</w:t>
      </w:r>
      <w:r w:rsidR="00F31AD8" w:rsidRPr="009C3E7B">
        <w:rPr>
          <w:lang w:val="en-GB"/>
        </w:rPr>
        <w:tab/>
        <w:t>Payment</w:t>
      </w:r>
    </w:p>
    <w:p w14:paraId="2A6CA973" w14:textId="77777777" w:rsidR="00F31AD8" w:rsidRPr="00311A3A" w:rsidRDefault="003B6B49" w:rsidP="00311A3A">
      <w:pPr>
        <w:pStyle w:val="ListParagraph"/>
        <w:numPr>
          <w:ilvl w:val="0"/>
          <w:numId w:val="46"/>
        </w:numPr>
        <w:ind w:left="426"/>
        <w:rPr>
          <w:szCs w:val="20"/>
          <w:lang w:val="en-GB"/>
        </w:rPr>
      </w:pPr>
      <w:r w:rsidRPr="00311A3A">
        <w:rPr>
          <w:szCs w:val="20"/>
          <w:lang w:val="en-GB"/>
        </w:rPr>
        <w:t>The Buyer</w:t>
      </w:r>
      <w:r w:rsidR="00F31AD8" w:rsidRPr="00311A3A">
        <w:rPr>
          <w:szCs w:val="20"/>
          <w:lang w:val="en-GB"/>
        </w:rPr>
        <w:t xml:space="preserve"> </w:t>
      </w:r>
      <w:r w:rsidR="00A41BAE" w:rsidRPr="00311A3A">
        <w:rPr>
          <w:szCs w:val="20"/>
          <w:lang w:val="en-GB"/>
        </w:rPr>
        <w:t>shall pay the S</w:t>
      </w:r>
      <w:r w:rsidR="00B76A4B" w:rsidRPr="00311A3A">
        <w:rPr>
          <w:szCs w:val="20"/>
          <w:lang w:val="en-GB"/>
        </w:rPr>
        <w:t xml:space="preserve">upplier for the Goods provided in accordance with the terms of this Contract a total amount of </w:t>
      </w:r>
      <w:r w:rsidR="00311A3A">
        <w:rPr>
          <w:szCs w:val="20"/>
          <w:lang w:val="en-GB"/>
        </w:rPr>
        <w:t xml:space="preserve">AU$ </w:t>
      </w:r>
      <w:r w:rsidR="008261BF" w:rsidRPr="00311A3A">
        <w:rPr>
          <w:szCs w:val="20"/>
          <w:highlight w:val="yellow"/>
          <w:lang w:val="en-GB"/>
        </w:rPr>
        <w:t>[insert amount]</w:t>
      </w:r>
      <w:r w:rsidR="00F31AD8" w:rsidRPr="00311A3A">
        <w:rPr>
          <w:szCs w:val="20"/>
          <w:lang w:val="en-GB"/>
        </w:rPr>
        <w:t xml:space="preserve"> (the “Contract Amount</w:t>
      </w:r>
      <w:r w:rsidR="00B76A4B" w:rsidRPr="00311A3A">
        <w:rPr>
          <w:szCs w:val="20"/>
          <w:lang w:val="en-GB"/>
        </w:rPr>
        <w:t>”).</w:t>
      </w:r>
    </w:p>
    <w:p w14:paraId="25AD6AE2" w14:textId="77777777" w:rsidR="00364B73" w:rsidRPr="00311A3A" w:rsidRDefault="00F31AD8" w:rsidP="00311A3A">
      <w:pPr>
        <w:pStyle w:val="ListParagraph"/>
        <w:numPr>
          <w:ilvl w:val="0"/>
          <w:numId w:val="46"/>
        </w:numPr>
        <w:ind w:left="426"/>
        <w:rPr>
          <w:szCs w:val="20"/>
          <w:lang w:val="en-GB"/>
        </w:rPr>
      </w:pPr>
      <w:r w:rsidRPr="00311A3A">
        <w:rPr>
          <w:szCs w:val="20"/>
          <w:lang w:val="en-GB"/>
        </w:rPr>
        <w:t xml:space="preserve">Upon </w:t>
      </w:r>
      <w:r w:rsidR="00635C27" w:rsidRPr="00311A3A">
        <w:rPr>
          <w:szCs w:val="20"/>
          <w:lang w:val="en-GB"/>
        </w:rPr>
        <w:t>s</w:t>
      </w:r>
      <w:r w:rsidRPr="00311A3A">
        <w:rPr>
          <w:szCs w:val="20"/>
          <w:lang w:val="en-GB"/>
        </w:rPr>
        <w:t>ubmission of an appropriate invoice</w:t>
      </w:r>
      <w:r w:rsidR="00635C27" w:rsidRPr="00311A3A">
        <w:rPr>
          <w:szCs w:val="20"/>
          <w:lang w:val="en-GB"/>
        </w:rPr>
        <w:t xml:space="preserve"> </w:t>
      </w:r>
      <w:r w:rsidR="00B814E8" w:rsidRPr="00311A3A">
        <w:rPr>
          <w:szCs w:val="20"/>
          <w:lang w:val="en-GB"/>
        </w:rPr>
        <w:t>by the Supplier</w:t>
      </w:r>
      <w:r w:rsidR="00B814E8" w:rsidRPr="00311A3A">
        <w:rPr>
          <w:rFonts w:eastAsia="MS Mincho"/>
          <w:szCs w:val="20"/>
          <w:lang w:val="en-GB"/>
        </w:rPr>
        <w:t xml:space="preserve"> in accordance with Annex </w:t>
      </w:r>
      <w:r w:rsidR="00B814E8" w:rsidRPr="00311A3A">
        <w:rPr>
          <w:szCs w:val="20"/>
          <w:lang w:val="en-GB"/>
        </w:rPr>
        <w:t>B</w:t>
      </w:r>
      <w:r w:rsidR="00F979E1">
        <w:rPr>
          <w:szCs w:val="20"/>
          <w:lang w:val="en-GB"/>
        </w:rPr>
        <w:t xml:space="preserve">, </w:t>
      </w:r>
      <w:r w:rsidR="00F979E1" w:rsidRPr="009C3E7B">
        <w:rPr>
          <w:rFonts w:eastAsia="MS Mincho" w:cs="Times New Roman"/>
          <w:szCs w:val="20"/>
          <w:lang w:val="en-GB"/>
        </w:rPr>
        <w:t xml:space="preserve">Clause </w:t>
      </w:r>
      <w:r w:rsidR="00F979E1">
        <w:rPr>
          <w:szCs w:val="20"/>
          <w:lang w:val="en-GB"/>
        </w:rPr>
        <w:t>G-</w:t>
      </w:r>
      <w:r w:rsidR="00A3120E">
        <w:rPr>
          <w:szCs w:val="20"/>
          <w:lang w:val="en-GB"/>
        </w:rPr>
        <w:t>1</w:t>
      </w:r>
      <w:r w:rsidR="00B814E8" w:rsidRPr="00311A3A">
        <w:rPr>
          <w:rFonts w:eastAsia="MS Mincho"/>
          <w:szCs w:val="20"/>
          <w:lang w:val="en-GB"/>
        </w:rPr>
        <w:t xml:space="preserve"> “Rules for the Preparation of Invoices”</w:t>
      </w:r>
      <w:r w:rsidR="00954AF3" w:rsidRPr="00311A3A">
        <w:rPr>
          <w:szCs w:val="20"/>
          <w:lang w:val="en-GB"/>
        </w:rPr>
        <w:t>,</w:t>
      </w:r>
      <w:r w:rsidR="002F2DAD" w:rsidRPr="00311A3A">
        <w:rPr>
          <w:szCs w:val="20"/>
          <w:lang w:val="en-GB"/>
        </w:rPr>
        <w:t xml:space="preserve"> </w:t>
      </w:r>
      <w:r w:rsidRPr="00311A3A">
        <w:rPr>
          <w:szCs w:val="20"/>
          <w:lang w:val="en-GB"/>
        </w:rPr>
        <w:t xml:space="preserve">the Contract Amount shall be paid in </w:t>
      </w:r>
      <w:r w:rsidR="008E202F" w:rsidRPr="00311A3A">
        <w:rPr>
          <w:szCs w:val="20"/>
          <w:lang w:val="en-GB"/>
        </w:rPr>
        <w:t>A</w:t>
      </w:r>
      <w:r w:rsidRPr="00311A3A">
        <w:rPr>
          <w:szCs w:val="20"/>
          <w:lang w:val="en-GB"/>
        </w:rPr>
        <w:t>U</w:t>
      </w:r>
      <w:r w:rsidR="008B6C37" w:rsidRPr="00311A3A">
        <w:rPr>
          <w:szCs w:val="20"/>
          <w:lang w:val="en-GB"/>
        </w:rPr>
        <w:t>$</w:t>
      </w:r>
      <w:r w:rsidRPr="00311A3A">
        <w:rPr>
          <w:szCs w:val="20"/>
          <w:lang w:val="en-GB"/>
        </w:rPr>
        <w:t xml:space="preserve"> </w:t>
      </w:r>
      <w:r w:rsidR="008261BF" w:rsidRPr="00311A3A">
        <w:rPr>
          <w:szCs w:val="20"/>
          <w:highlight w:val="yellow"/>
          <w:lang w:val="en-GB"/>
        </w:rPr>
        <w:t>[in a lump sum</w:t>
      </w:r>
      <w:r w:rsidR="00954AF3" w:rsidRPr="00311A3A">
        <w:rPr>
          <w:szCs w:val="20"/>
          <w:highlight w:val="yellow"/>
          <w:lang w:val="en-GB"/>
        </w:rPr>
        <w:t xml:space="preserve"> </w:t>
      </w:r>
      <w:r w:rsidR="008261BF" w:rsidRPr="00311A3A">
        <w:rPr>
          <w:szCs w:val="20"/>
          <w:highlight w:val="yellow"/>
          <w:lang w:val="en-GB"/>
        </w:rPr>
        <w:t>/</w:t>
      </w:r>
      <w:r w:rsidR="00364B73" w:rsidRPr="00311A3A">
        <w:rPr>
          <w:szCs w:val="20"/>
          <w:highlight w:val="yellow"/>
          <w:lang w:val="en-GB"/>
        </w:rPr>
        <w:t xml:space="preserve"> in accordance with the following payment schedule</w:t>
      </w:r>
      <w:r w:rsidR="00364B73" w:rsidRPr="005842D1">
        <w:rPr>
          <w:szCs w:val="20"/>
          <w:highlight w:val="yellow"/>
          <w:lang w:val="en-GB"/>
        </w:rPr>
        <w:t>:</w:t>
      </w:r>
    </w:p>
    <w:p w14:paraId="08EA2C3B" w14:textId="77777777" w:rsidR="00364B73" w:rsidRPr="009C3E7B" w:rsidRDefault="00364B73" w:rsidP="000B7156">
      <w:pPr>
        <w:ind w:left="993"/>
        <w:rPr>
          <w:szCs w:val="20"/>
          <w:highlight w:val="yellow"/>
          <w:u w:val="single"/>
          <w:lang w:val="en-GB"/>
        </w:rPr>
      </w:pPr>
      <w:r w:rsidRPr="009C3E7B">
        <w:rPr>
          <w:szCs w:val="20"/>
          <w:highlight w:val="yellow"/>
          <w:u w:val="single"/>
          <w:lang w:val="en-GB"/>
        </w:rPr>
        <w:t>Payment</w:t>
      </w:r>
      <w:r w:rsidRPr="009C3E7B">
        <w:rPr>
          <w:rFonts w:eastAsia="Malgun Gothic"/>
          <w:szCs w:val="20"/>
          <w:highlight w:val="yellow"/>
          <w:u w:val="single"/>
          <w:lang w:val="en-GB" w:eastAsia="ko-KR"/>
        </w:rPr>
        <w:t xml:space="preserve"> Schedule</w:t>
      </w:r>
      <w:r w:rsidRPr="009C3E7B">
        <w:rPr>
          <w:szCs w:val="20"/>
          <w:highlight w:val="yellow"/>
          <w:u w:val="single"/>
          <w:lang w:val="en-GB"/>
        </w:rPr>
        <w:t>:</w:t>
      </w:r>
    </w:p>
    <w:p w14:paraId="1AAF9BE4" w14:textId="77777777" w:rsidR="00364B73" w:rsidRPr="009C3E7B" w:rsidRDefault="00364B73" w:rsidP="000B7156">
      <w:pPr>
        <w:ind w:left="993"/>
        <w:rPr>
          <w:szCs w:val="20"/>
          <w:highlight w:val="yellow"/>
          <w:lang w:val="en-GB"/>
        </w:rPr>
      </w:pPr>
      <w:r w:rsidRPr="009C3E7B">
        <w:rPr>
          <w:szCs w:val="20"/>
          <w:highlight w:val="yellow"/>
          <w:lang w:val="en-GB"/>
        </w:rPr>
        <w:t>1</w:t>
      </w:r>
      <w:r w:rsidRPr="009C3E7B">
        <w:rPr>
          <w:szCs w:val="20"/>
          <w:highlight w:val="yellow"/>
          <w:vertAlign w:val="superscript"/>
          <w:lang w:val="en-GB"/>
        </w:rPr>
        <w:t>st</w:t>
      </w:r>
      <w:r w:rsidRPr="009C3E7B">
        <w:rPr>
          <w:szCs w:val="20"/>
          <w:highlight w:val="yellow"/>
          <w:lang w:val="en-GB"/>
        </w:rPr>
        <w:t>: (…)</w:t>
      </w:r>
    </w:p>
    <w:p w14:paraId="5DFC461B" w14:textId="77777777" w:rsidR="00364B73" w:rsidRPr="009C3E7B" w:rsidRDefault="00364B73" w:rsidP="000B7156">
      <w:pPr>
        <w:ind w:left="993"/>
        <w:rPr>
          <w:szCs w:val="20"/>
          <w:highlight w:val="yellow"/>
          <w:lang w:val="en-GB"/>
        </w:rPr>
      </w:pPr>
      <w:r w:rsidRPr="009C3E7B">
        <w:rPr>
          <w:szCs w:val="20"/>
          <w:highlight w:val="yellow"/>
          <w:lang w:val="en-GB"/>
        </w:rPr>
        <w:t>2</w:t>
      </w:r>
      <w:r w:rsidRPr="009C3E7B">
        <w:rPr>
          <w:szCs w:val="20"/>
          <w:highlight w:val="yellow"/>
          <w:vertAlign w:val="superscript"/>
          <w:lang w:val="en-GB"/>
        </w:rPr>
        <w:t>nd</w:t>
      </w:r>
      <w:r w:rsidRPr="009C3E7B">
        <w:rPr>
          <w:szCs w:val="20"/>
          <w:highlight w:val="yellow"/>
          <w:lang w:val="en-GB"/>
        </w:rPr>
        <w:t>: (…)</w:t>
      </w:r>
    </w:p>
    <w:p w14:paraId="321A5034" w14:textId="77777777" w:rsidR="00F31AD8" w:rsidRPr="009C3E7B" w:rsidRDefault="00364B73" w:rsidP="000B7156">
      <w:pPr>
        <w:ind w:left="993"/>
        <w:rPr>
          <w:szCs w:val="20"/>
          <w:lang w:val="en-GB"/>
        </w:rPr>
      </w:pPr>
      <w:r w:rsidRPr="009C3E7B">
        <w:rPr>
          <w:szCs w:val="20"/>
          <w:highlight w:val="yellow"/>
          <w:lang w:val="en-GB"/>
        </w:rPr>
        <w:t>3</w:t>
      </w:r>
      <w:r w:rsidRPr="009C3E7B">
        <w:rPr>
          <w:szCs w:val="20"/>
          <w:highlight w:val="yellow"/>
          <w:vertAlign w:val="superscript"/>
          <w:lang w:val="en-GB"/>
        </w:rPr>
        <w:t>rd</w:t>
      </w:r>
      <w:r w:rsidRPr="009C3E7B">
        <w:rPr>
          <w:szCs w:val="20"/>
          <w:highlight w:val="yellow"/>
          <w:lang w:val="en-GB"/>
        </w:rPr>
        <w:t>: (…)]</w:t>
      </w:r>
    </w:p>
    <w:p w14:paraId="36839EED" w14:textId="77777777" w:rsidR="00F31AD8" w:rsidRPr="009C3E7B" w:rsidRDefault="005842D1" w:rsidP="00A942D3">
      <w:pPr>
        <w:pStyle w:val="ListParagraph"/>
        <w:numPr>
          <w:ilvl w:val="0"/>
          <w:numId w:val="46"/>
        </w:numPr>
        <w:ind w:left="426"/>
        <w:rPr>
          <w:szCs w:val="20"/>
          <w:lang w:val="en-GB"/>
        </w:rPr>
      </w:pPr>
      <w:r w:rsidRPr="005842D1">
        <w:rPr>
          <w:szCs w:val="20"/>
          <w:lang w:val="en-GB"/>
        </w:rPr>
        <w:t xml:space="preserve">Final payment will be made upon acceptance of the Goods in accordance with </w:t>
      </w:r>
      <w:r w:rsidR="00F979E1" w:rsidRPr="009C3E7B">
        <w:rPr>
          <w:rFonts w:eastAsia="MS Mincho" w:cs="Times New Roman"/>
          <w:szCs w:val="20"/>
          <w:lang w:val="en-GB"/>
        </w:rPr>
        <w:t xml:space="preserve">Clause </w:t>
      </w:r>
      <w:r w:rsidRPr="005842D1">
        <w:rPr>
          <w:szCs w:val="20"/>
          <w:lang w:val="en-GB"/>
        </w:rPr>
        <w:t>G-6(c) of the General Conditions of Contract attached as Annex</w:t>
      </w:r>
      <w:r>
        <w:rPr>
          <w:szCs w:val="20"/>
          <w:lang w:val="en-GB"/>
        </w:rPr>
        <w:t xml:space="preserve"> </w:t>
      </w:r>
      <w:r w:rsidR="00F979E1">
        <w:rPr>
          <w:szCs w:val="20"/>
          <w:lang w:val="en-GB"/>
        </w:rPr>
        <w:t>B</w:t>
      </w:r>
      <w:r>
        <w:rPr>
          <w:szCs w:val="20"/>
          <w:lang w:val="en-GB"/>
        </w:rPr>
        <w:t>.</w:t>
      </w:r>
    </w:p>
    <w:p w14:paraId="7274C13D" w14:textId="77777777" w:rsidR="00F31AD8" w:rsidRPr="005842D1" w:rsidRDefault="00F31AD8" w:rsidP="005842D1">
      <w:pPr>
        <w:pStyle w:val="ListParagraph"/>
        <w:numPr>
          <w:ilvl w:val="0"/>
          <w:numId w:val="46"/>
        </w:numPr>
        <w:ind w:left="426"/>
        <w:rPr>
          <w:szCs w:val="20"/>
          <w:lang w:val="en-GB"/>
        </w:rPr>
      </w:pPr>
      <w:r w:rsidRPr="009C3E7B">
        <w:rPr>
          <w:szCs w:val="20"/>
          <w:lang w:val="en-GB"/>
        </w:rPr>
        <w:t xml:space="preserve">The Supplier shall have sole responsibility </w:t>
      </w:r>
      <w:r w:rsidRPr="005842D1">
        <w:rPr>
          <w:szCs w:val="20"/>
          <w:lang w:val="en-GB"/>
        </w:rPr>
        <w:t>for (</w:t>
      </w:r>
      <w:proofErr w:type="spellStart"/>
      <w:r w:rsidRPr="005842D1">
        <w:rPr>
          <w:szCs w:val="20"/>
          <w:lang w:val="en-GB"/>
        </w:rPr>
        <w:t>i</w:t>
      </w:r>
      <w:proofErr w:type="spellEnd"/>
      <w:r w:rsidRPr="005842D1">
        <w:rPr>
          <w:szCs w:val="20"/>
          <w:lang w:val="en-GB"/>
        </w:rPr>
        <w:t xml:space="preserve">) the payment of all taxes, including any indirect taxes and value-added taxes (VAT) arising out of or in </w:t>
      </w:r>
      <w:r w:rsidR="00A41BAE" w:rsidRPr="005842D1">
        <w:rPr>
          <w:szCs w:val="20"/>
          <w:lang w:val="en-GB"/>
        </w:rPr>
        <w:t xml:space="preserve">connection with </w:t>
      </w:r>
      <w:r w:rsidRPr="005842D1">
        <w:rPr>
          <w:szCs w:val="20"/>
          <w:lang w:val="en-GB"/>
        </w:rPr>
        <w:t xml:space="preserve">the Contract, </w:t>
      </w:r>
      <w:r w:rsidR="007F4251" w:rsidRPr="005842D1">
        <w:rPr>
          <w:szCs w:val="20"/>
          <w:lang w:val="en-GB"/>
        </w:rPr>
        <w:t xml:space="preserve">whether paid as part of the Contract Amount or not, </w:t>
      </w:r>
      <w:r w:rsidRPr="005842D1">
        <w:rPr>
          <w:szCs w:val="20"/>
          <w:lang w:val="en-GB"/>
        </w:rPr>
        <w:t xml:space="preserve">and (ii) the filing of any required tax returns or other information related thereto with the relevant tax authorities. If any tax must be paid by </w:t>
      </w:r>
      <w:r w:rsidR="003B6B49" w:rsidRPr="005842D1">
        <w:rPr>
          <w:szCs w:val="20"/>
          <w:lang w:val="en-GB"/>
        </w:rPr>
        <w:t>the Buyer</w:t>
      </w:r>
      <w:r w:rsidRPr="005842D1">
        <w:rPr>
          <w:szCs w:val="20"/>
          <w:lang w:val="en-GB"/>
        </w:rPr>
        <w:t xml:space="preserve"> on account of any payment hereunder, the amount of any such tax shall be deducted from the amount payable by </w:t>
      </w:r>
      <w:r w:rsidR="003B6B49" w:rsidRPr="005842D1">
        <w:rPr>
          <w:szCs w:val="20"/>
          <w:lang w:val="en-GB"/>
        </w:rPr>
        <w:t>the Buyer</w:t>
      </w:r>
      <w:r w:rsidRPr="005842D1">
        <w:rPr>
          <w:szCs w:val="20"/>
          <w:lang w:val="en-GB"/>
        </w:rPr>
        <w:t xml:space="preserve"> to the </w:t>
      </w:r>
      <w:r w:rsidR="00A41BAE" w:rsidRPr="005842D1">
        <w:rPr>
          <w:szCs w:val="20"/>
          <w:lang w:val="en-GB"/>
        </w:rPr>
        <w:t>Supplier</w:t>
      </w:r>
      <w:r w:rsidRPr="005842D1">
        <w:rPr>
          <w:szCs w:val="20"/>
          <w:lang w:val="en-GB"/>
        </w:rPr>
        <w:t>.</w:t>
      </w:r>
    </w:p>
    <w:p w14:paraId="04262485" w14:textId="77777777" w:rsidR="00F31AD8" w:rsidRPr="005842D1" w:rsidRDefault="00F31AD8" w:rsidP="005842D1">
      <w:pPr>
        <w:pStyle w:val="ListParagraph"/>
        <w:numPr>
          <w:ilvl w:val="0"/>
          <w:numId w:val="46"/>
        </w:numPr>
        <w:ind w:left="426"/>
        <w:rPr>
          <w:szCs w:val="20"/>
          <w:lang w:val="en-GB"/>
        </w:rPr>
      </w:pPr>
      <w:r w:rsidRPr="005842D1">
        <w:rPr>
          <w:szCs w:val="20"/>
          <w:lang w:val="en-GB"/>
        </w:rPr>
        <w:t xml:space="preserve">Payment shall be made to the account of the </w:t>
      </w:r>
      <w:r w:rsidR="00A41BAE" w:rsidRPr="005842D1">
        <w:rPr>
          <w:szCs w:val="20"/>
          <w:lang w:val="en-GB"/>
        </w:rPr>
        <w:t>Supplier</w:t>
      </w:r>
      <w:r w:rsidR="005842D1">
        <w:rPr>
          <w:szCs w:val="20"/>
          <w:lang w:val="en-GB"/>
        </w:rPr>
        <w:t xml:space="preserve"> as specified </w:t>
      </w:r>
      <w:r w:rsidR="000B7156">
        <w:rPr>
          <w:szCs w:val="20"/>
          <w:lang w:val="en-GB"/>
        </w:rPr>
        <w:t>in Annex B</w:t>
      </w:r>
      <w:r w:rsidR="00F979E1">
        <w:rPr>
          <w:szCs w:val="20"/>
          <w:lang w:val="en-GB"/>
        </w:rPr>
        <w:t xml:space="preserve">, </w:t>
      </w:r>
      <w:r w:rsidR="00F979E1" w:rsidRPr="009C3E7B">
        <w:rPr>
          <w:rFonts w:eastAsia="MS Mincho" w:cs="Times New Roman"/>
          <w:szCs w:val="20"/>
          <w:lang w:val="en-GB"/>
        </w:rPr>
        <w:t xml:space="preserve">Clause </w:t>
      </w:r>
      <w:r w:rsidR="00F979E1">
        <w:rPr>
          <w:szCs w:val="20"/>
          <w:lang w:val="en-GB"/>
        </w:rPr>
        <w:t>G-</w:t>
      </w:r>
      <w:r w:rsidR="00A3120E">
        <w:rPr>
          <w:szCs w:val="20"/>
          <w:lang w:val="en-GB"/>
        </w:rPr>
        <w:t>1</w:t>
      </w:r>
      <w:r w:rsidR="000B7156">
        <w:rPr>
          <w:szCs w:val="20"/>
          <w:lang w:val="en-GB"/>
        </w:rPr>
        <w:t>.</w:t>
      </w:r>
    </w:p>
    <w:p w14:paraId="4653B066" w14:textId="77777777" w:rsidR="00A942D3" w:rsidRDefault="00A942D3">
      <w:pPr>
        <w:spacing w:before="0"/>
        <w:rPr>
          <w:rFonts w:asciiTheme="majorHAnsi" w:eastAsiaTheme="majorEastAsia" w:hAnsiTheme="majorHAnsi" w:cstheme="majorBidi"/>
          <w:szCs w:val="26"/>
          <w:lang w:val="en-GB"/>
        </w:rPr>
      </w:pPr>
      <w:r>
        <w:rPr>
          <w:lang w:val="en-GB"/>
        </w:rPr>
        <w:br w:type="page"/>
      </w:r>
    </w:p>
    <w:p w14:paraId="13A307BC" w14:textId="77777777" w:rsidR="00F31AD8" w:rsidRPr="00A942D3" w:rsidRDefault="00F31AD8" w:rsidP="00A942D3">
      <w:pPr>
        <w:pStyle w:val="Heading2"/>
        <w:rPr>
          <w:lang w:val="en-GB"/>
        </w:rPr>
      </w:pPr>
      <w:r w:rsidRPr="00A942D3">
        <w:rPr>
          <w:lang w:val="en-GB"/>
        </w:rPr>
        <w:lastRenderedPageBreak/>
        <w:t xml:space="preserve">Article </w:t>
      </w:r>
      <w:r w:rsidR="005B14DA" w:rsidRPr="00A942D3">
        <w:rPr>
          <w:lang w:val="en-GB"/>
        </w:rPr>
        <w:t>3.</w:t>
      </w:r>
      <w:r w:rsidR="005B14DA" w:rsidRPr="00A942D3">
        <w:rPr>
          <w:lang w:val="en-GB"/>
        </w:rPr>
        <w:tab/>
      </w:r>
      <w:r w:rsidR="00800099" w:rsidRPr="00A942D3">
        <w:rPr>
          <w:lang w:val="en-GB"/>
        </w:rPr>
        <w:t xml:space="preserve">Official Addresses for </w:t>
      </w:r>
      <w:r w:rsidRPr="00A942D3">
        <w:rPr>
          <w:lang w:val="en-GB"/>
        </w:rPr>
        <w:t>Notices and Requests</w:t>
      </w:r>
    </w:p>
    <w:p w14:paraId="706C6021" w14:textId="77777777" w:rsidR="00F31AD8" w:rsidRDefault="00F31AD8" w:rsidP="00A942D3">
      <w:pPr>
        <w:rPr>
          <w:rFonts w:eastAsia="MS Mincho" w:cs="Times New Roman"/>
          <w:szCs w:val="20"/>
          <w:lang w:val="en-GB"/>
        </w:rPr>
      </w:pPr>
      <w:r w:rsidRPr="009C3E7B">
        <w:rPr>
          <w:rFonts w:eastAsia="MS Mincho" w:cs="Times New Roman"/>
          <w:szCs w:val="20"/>
          <w:lang w:val="en-GB"/>
        </w:rPr>
        <w:t xml:space="preserve">Any notice or request under this Contract shall be in writing. Such notice or request shall be deemed to be duly given or made when it shall have been delivered by hand, mail </w:t>
      </w:r>
      <w:r w:rsidR="008B6C37" w:rsidRPr="009C3E7B">
        <w:rPr>
          <w:rFonts w:eastAsia="MS Mincho" w:cs="Times New Roman"/>
          <w:szCs w:val="20"/>
          <w:lang w:val="en-GB"/>
        </w:rPr>
        <w:t xml:space="preserve">or </w:t>
      </w:r>
      <w:r w:rsidRPr="009C3E7B">
        <w:rPr>
          <w:rFonts w:eastAsia="MS Mincho" w:cs="Times New Roman"/>
          <w:szCs w:val="20"/>
          <w:lang w:val="en-GB"/>
        </w:rPr>
        <w:t>e-mail to the party to which it is required to be given or made at such party's address specified below:</w:t>
      </w:r>
    </w:p>
    <w:p w14:paraId="08B0D1F8" w14:textId="77777777" w:rsidR="002A2D3D" w:rsidRDefault="002A2D3D" w:rsidP="002A2D3D">
      <w:pPr>
        <w:pStyle w:val="Heading3"/>
        <w:rPr>
          <w:lang w:val="en-GB"/>
        </w:rPr>
      </w:pPr>
      <w:r w:rsidRPr="009C3E7B">
        <w:rPr>
          <w:lang w:val="en-GB"/>
        </w:rPr>
        <w:t xml:space="preserve">For </w:t>
      </w:r>
      <w:r w:rsidRPr="009C3E7B">
        <w:rPr>
          <w:lang w:val="en-GB" w:eastAsia="ko-KR"/>
        </w:rPr>
        <w:t>the Buyer</w:t>
      </w:r>
      <w:r w:rsidRPr="009C3E7B">
        <w:rPr>
          <w:lang w:val="en-GB"/>
        </w:rPr>
        <w:t>:</w:t>
      </w:r>
    </w:p>
    <w:tbl>
      <w:tblPr>
        <w:tblStyle w:val="TableGrid"/>
        <w:tblW w:w="0" w:type="auto"/>
        <w:tblLook w:val="04A0" w:firstRow="1" w:lastRow="0" w:firstColumn="1" w:lastColumn="0" w:noHBand="0" w:noVBand="1"/>
      </w:tblPr>
      <w:tblGrid>
        <w:gridCol w:w="1413"/>
        <w:gridCol w:w="6884"/>
      </w:tblGrid>
      <w:tr w:rsidR="002A2D3D" w14:paraId="2655ADF4" w14:textId="77777777" w:rsidTr="002A2D3D">
        <w:tc>
          <w:tcPr>
            <w:tcW w:w="1413" w:type="dxa"/>
          </w:tcPr>
          <w:p w14:paraId="0273D3DD" w14:textId="77777777" w:rsidR="002A2D3D" w:rsidRDefault="002A2D3D" w:rsidP="00A942D3">
            <w:pPr>
              <w:rPr>
                <w:rFonts w:eastAsia="MS Mincho" w:cs="Times New Roman"/>
                <w:szCs w:val="20"/>
                <w:lang w:val="en-GB"/>
              </w:rPr>
            </w:pPr>
            <w:r>
              <w:rPr>
                <w:rFonts w:eastAsia="MS Mincho" w:cs="Times New Roman"/>
                <w:szCs w:val="20"/>
                <w:lang w:val="en-GB"/>
              </w:rPr>
              <w:t>Address</w:t>
            </w:r>
          </w:p>
        </w:tc>
        <w:tc>
          <w:tcPr>
            <w:tcW w:w="6884" w:type="dxa"/>
          </w:tcPr>
          <w:p w14:paraId="309384AD" w14:textId="77777777" w:rsidR="002A2D3D" w:rsidRDefault="002A2D3D" w:rsidP="00A942D3">
            <w:pPr>
              <w:rPr>
                <w:rFonts w:eastAsia="MS Mincho" w:cs="Times New Roman"/>
                <w:szCs w:val="20"/>
                <w:lang w:val="en-GB"/>
              </w:rPr>
            </w:pPr>
          </w:p>
        </w:tc>
      </w:tr>
      <w:tr w:rsidR="002A2D3D" w14:paraId="3C871B00" w14:textId="77777777" w:rsidTr="002A2D3D">
        <w:tc>
          <w:tcPr>
            <w:tcW w:w="1413" w:type="dxa"/>
          </w:tcPr>
          <w:p w14:paraId="3FFF3099" w14:textId="77777777" w:rsidR="002A2D3D" w:rsidRDefault="002A2D3D" w:rsidP="00A942D3">
            <w:pPr>
              <w:rPr>
                <w:rFonts w:eastAsia="MS Mincho" w:cs="Times New Roman"/>
                <w:szCs w:val="20"/>
                <w:lang w:val="en-GB"/>
              </w:rPr>
            </w:pPr>
            <w:r>
              <w:rPr>
                <w:rFonts w:eastAsia="MS Mincho" w:cs="Times New Roman"/>
                <w:szCs w:val="20"/>
                <w:lang w:val="en-GB"/>
              </w:rPr>
              <w:t>Country:</w:t>
            </w:r>
          </w:p>
        </w:tc>
        <w:tc>
          <w:tcPr>
            <w:tcW w:w="6884" w:type="dxa"/>
          </w:tcPr>
          <w:p w14:paraId="3BF837F2" w14:textId="77777777" w:rsidR="002A2D3D" w:rsidRDefault="002A2D3D" w:rsidP="00A942D3">
            <w:pPr>
              <w:rPr>
                <w:rFonts w:eastAsia="MS Mincho" w:cs="Times New Roman"/>
                <w:szCs w:val="20"/>
                <w:lang w:val="en-GB"/>
              </w:rPr>
            </w:pPr>
            <w:r w:rsidRPr="009C3E7B">
              <w:rPr>
                <w:rFonts w:eastAsia="MS Mincho" w:cs="Times New Roman"/>
                <w:szCs w:val="20"/>
                <w:lang w:val="en-GB"/>
              </w:rPr>
              <w:t>Republic of Kiribati</w:t>
            </w:r>
          </w:p>
        </w:tc>
      </w:tr>
      <w:tr w:rsidR="002A2D3D" w14:paraId="662BE573" w14:textId="77777777" w:rsidTr="002A2D3D">
        <w:tc>
          <w:tcPr>
            <w:tcW w:w="1413" w:type="dxa"/>
          </w:tcPr>
          <w:p w14:paraId="2623B1E8" w14:textId="77777777" w:rsidR="002A2D3D" w:rsidRDefault="002A2D3D" w:rsidP="00A942D3">
            <w:pPr>
              <w:rPr>
                <w:rFonts w:eastAsia="MS Mincho" w:cs="Times New Roman"/>
                <w:szCs w:val="20"/>
                <w:lang w:val="en-GB"/>
              </w:rPr>
            </w:pPr>
            <w:r>
              <w:rPr>
                <w:rFonts w:eastAsia="MS Mincho" w:cs="Times New Roman"/>
                <w:szCs w:val="20"/>
                <w:lang w:val="en-GB"/>
              </w:rPr>
              <w:t>Attention:</w:t>
            </w:r>
          </w:p>
        </w:tc>
        <w:tc>
          <w:tcPr>
            <w:tcW w:w="6884" w:type="dxa"/>
          </w:tcPr>
          <w:p w14:paraId="426CE221" w14:textId="77777777" w:rsidR="002A2D3D" w:rsidRDefault="002A2D3D" w:rsidP="00A942D3">
            <w:pPr>
              <w:rPr>
                <w:rFonts w:eastAsia="MS Mincho" w:cs="Times New Roman"/>
                <w:szCs w:val="20"/>
                <w:lang w:val="en-GB"/>
              </w:rPr>
            </w:pPr>
            <w:r w:rsidRPr="009C3E7B">
              <w:rPr>
                <w:rFonts w:eastAsia="MS Mincho" w:cs="Times New Roman"/>
                <w:b/>
                <w:szCs w:val="20"/>
                <w:highlight w:val="yellow"/>
                <w:lang w:val="en-GB"/>
              </w:rPr>
              <w:t>[authorized representative]</w:t>
            </w:r>
          </w:p>
        </w:tc>
      </w:tr>
      <w:tr w:rsidR="002A2D3D" w14:paraId="6DD4C7B9" w14:textId="77777777" w:rsidTr="002A2D3D">
        <w:tc>
          <w:tcPr>
            <w:tcW w:w="1413" w:type="dxa"/>
          </w:tcPr>
          <w:p w14:paraId="3D0E6856" w14:textId="77777777" w:rsidR="002A2D3D" w:rsidRDefault="002A2D3D" w:rsidP="00A942D3">
            <w:pPr>
              <w:rPr>
                <w:rFonts w:eastAsia="MS Mincho" w:cs="Times New Roman"/>
                <w:szCs w:val="20"/>
                <w:lang w:val="en-GB"/>
              </w:rPr>
            </w:pPr>
            <w:r>
              <w:rPr>
                <w:rFonts w:eastAsia="MS Mincho" w:cs="Times New Roman"/>
                <w:szCs w:val="20"/>
                <w:lang w:val="en-GB"/>
              </w:rPr>
              <w:t>e-mail:</w:t>
            </w:r>
          </w:p>
        </w:tc>
        <w:tc>
          <w:tcPr>
            <w:tcW w:w="6884" w:type="dxa"/>
          </w:tcPr>
          <w:p w14:paraId="6CC572DF" w14:textId="77777777" w:rsidR="002A2D3D" w:rsidRDefault="002A2D3D" w:rsidP="00A942D3">
            <w:pPr>
              <w:rPr>
                <w:rFonts w:eastAsia="MS Mincho" w:cs="Times New Roman"/>
                <w:szCs w:val="20"/>
                <w:lang w:val="en-GB"/>
              </w:rPr>
            </w:pPr>
          </w:p>
        </w:tc>
      </w:tr>
      <w:tr w:rsidR="001F757D" w14:paraId="2EDE42F0" w14:textId="77777777" w:rsidTr="002A2D3D">
        <w:tc>
          <w:tcPr>
            <w:tcW w:w="1413" w:type="dxa"/>
          </w:tcPr>
          <w:p w14:paraId="16FF0802" w14:textId="77777777" w:rsidR="001F757D" w:rsidRDefault="001F757D" w:rsidP="00A942D3">
            <w:pPr>
              <w:rPr>
                <w:rFonts w:eastAsia="MS Mincho" w:cs="Times New Roman"/>
                <w:szCs w:val="20"/>
                <w:lang w:val="en-GB"/>
              </w:rPr>
            </w:pPr>
            <w:r>
              <w:rPr>
                <w:rFonts w:eastAsia="MS Mincho" w:cs="Times New Roman"/>
                <w:szCs w:val="20"/>
                <w:lang w:val="en-GB"/>
              </w:rPr>
              <w:t>Phone:</w:t>
            </w:r>
          </w:p>
        </w:tc>
        <w:tc>
          <w:tcPr>
            <w:tcW w:w="6884" w:type="dxa"/>
          </w:tcPr>
          <w:p w14:paraId="50E2FBAF" w14:textId="77777777" w:rsidR="001F757D" w:rsidRDefault="001F757D" w:rsidP="00A942D3">
            <w:pPr>
              <w:rPr>
                <w:rFonts w:eastAsia="MS Mincho" w:cs="Times New Roman"/>
                <w:szCs w:val="20"/>
                <w:lang w:val="en-GB"/>
              </w:rPr>
            </w:pPr>
          </w:p>
        </w:tc>
      </w:tr>
    </w:tbl>
    <w:p w14:paraId="1FBACD47" w14:textId="77777777" w:rsidR="002A2D3D" w:rsidRDefault="002A2D3D" w:rsidP="002A2D3D">
      <w:pPr>
        <w:pStyle w:val="Heading3"/>
        <w:rPr>
          <w:lang w:val="en-GB"/>
        </w:rPr>
      </w:pPr>
      <w:r w:rsidRPr="009C3E7B">
        <w:rPr>
          <w:lang w:val="en-GB"/>
        </w:rPr>
        <w:t xml:space="preserve">For the </w:t>
      </w:r>
      <w:r w:rsidRPr="009C3E7B">
        <w:rPr>
          <w:rFonts w:eastAsia="Malgun Gothic"/>
          <w:lang w:val="en-GB" w:eastAsia="ko-KR"/>
        </w:rPr>
        <w:t>Supplier</w:t>
      </w:r>
      <w:r>
        <w:rPr>
          <w:rFonts w:eastAsia="Malgun Gothic"/>
          <w:lang w:val="en-GB" w:eastAsia="ko-KR"/>
        </w:rPr>
        <w:t>:</w:t>
      </w:r>
    </w:p>
    <w:tbl>
      <w:tblPr>
        <w:tblStyle w:val="TableGrid"/>
        <w:tblW w:w="0" w:type="auto"/>
        <w:tblLook w:val="04A0" w:firstRow="1" w:lastRow="0" w:firstColumn="1" w:lastColumn="0" w:noHBand="0" w:noVBand="1"/>
      </w:tblPr>
      <w:tblGrid>
        <w:gridCol w:w="1413"/>
        <w:gridCol w:w="6884"/>
      </w:tblGrid>
      <w:tr w:rsidR="002A2D3D" w14:paraId="712710D1" w14:textId="77777777" w:rsidTr="007C3C85">
        <w:tc>
          <w:tcPr>
            <w:tcW w:w="1413" w:type="dxa"/>
          </w:tcPr>
          <w:p w14:paraId="5C61D955" w14:textId="77777777" w:rsidR="002A2D3D" w:rsidRDefault="002A2D3D" w:rsidP="007C3C85">
            <w:pPr>
              <w:rPr>
                <w:rFonts w:eastAsia="MS Mincho" w:cs="Times New Roman"/>
                <w:szCs w:val="20"/>
                <w:lang w:val="en-GB"/>
              </w:rPr>
            </w:pPr>
            <w:r>
              <w:rPr>
                <w:rFonts w:eastAsia="MS Mincho" w:cs="Times New Roman"/>
                <w:szCs w:val="20"/>
                <w:lang w:val="en-GB"/>
              </w:rPr>
              <w:t>Address</w:t>
            </w:r>
          </w:p>
        </w:tc>
        <w:tc>
          <w:tcPr>
            <w:tcW w:w="6884" w:type="dxa"/>
          </w:tcPr>
          <w:p w14:paraId="30DB8917" w14:textId="77777777" w:rsidR="002A2D3D" w:rsidRDefault="002A2D3D" w:rsidP="007C3C85">
            <w:pPr>
              <w:rPr>
                <w:rFonts w:eastAsia="MS Mincho" w:cs="Times New Roman"/>
                <w:szCs w:val="20"/>
                <w:lang w:val="en-GB"/>
              </w:rPr>
            </w:pPr>
          </w:p>
        </w:tc>
      </w:tr>
      <w:tr w:rsidR="002A2D3D" w14:paraId="051AF071" w14:textId="77777777" w:rsidTr="007C3C85">
        <w:tc>
          <w:tcPr>
            <w:tcW w:w="1413" w:type="dxa"/>
          </w:tcPr>
          <w:p w14:paraId="02BD1D7D" w14:textId="77777777" w:rsidR="002A2D3D" w:rsidRDefault="002A2D3D" w:rsidP="007C3C85">
            <w:pPr>
              <w:rPr>
                <w:rFonts w:eastAsia="MS Mincho" w:cs="Times New Roman"/>
                <w:szCs w:val="20"/>
                <w:lang w:val="en-GB"/>
              </w:rPr>
            </w:pPr>
            <w:r>
              <w:rPr>
                <w:rFonts w:eastAsia="MS Mincho" w:cs="Times New Roman"/>
                <w:szCs w:val="20"/>
                <w:lang w:val="en-GB"/>
              </w:rPr>
              <w:t>Country:</w:t>
            </w:r>
          </w:p>
        </w:tc>
        <w:tc>
          <w:tcPr>
            <w:tcW w:w="6884" w:type="dxa"/>
          </w:tcPr>
          <w:p w14:paraId="2C20E5C1" w14:textId="77777777" w:rsidR="002A2D3D" w:rsidRDefault="002A2D3D" w:rsidP="007C3C85">
            <w:pPr>
              <w:rPr>
                <w:rFonts w:eastAsia="MS Mincho" w:cs="Times New Roman"/>
                <w:szCs w:val="20"/>
                <w:lang w:val="en-GB"/>
              </w:rPr>
            </w:pPr>
          </w:p>
        </w:tc>
      </w:tr>
      <w:tr w:rsidR="002A2D3D" w14:paraId="1B40693C" w14:textId="77777777" w:rsidTr="007C3C85">
        <w:tc>
          <w:tcPr>
            <w:tcW w:w="1413" w:type="dxa"/>
          </w:tcPr>
          <w:p w14:paraId="7586C290" w14:textId="77777777" w:rsidR="002A2D3D" w:rsidRDefault="002A2D3D" w:rsidP="007C3C85">
            <w:pPr>
              <w:rPr>
                <w:rFonts w:eastAsia="MS Mincho" w:cs="Times New Roman"/>
                <w:szCs w:val="20"/>
                <w:lang w:val="en-GB"/>
              </w:rPr>
            </w:pPr>
            <w:r>
              <w:rPr>
                <w:rFonts w:eastAsia="MS Mincho" w:cs="Times New Roman"/>
                <w:szCs w:val="20"/>
                <w:lang w:val="en-GB"/>
              </w:rPr>
              <w:t>Attention:</w:t>
            </w:r>
          </w:p>
        </w:tc>
        <w:tc>
          <w:tcPr>
            <w:tcW w:w="6884" w:type="dxa"/>
          </w:tcPr>
          <w:p w14:paraId="4DE31243" w14:textId="77777777" w:rsidR="002A2D3D" w:rsidRDefault="002A2D3D" w:rsidP="007C3C85">
            <w:pPr>
              <w:rPr>
                <w:rFonts w:eastAsia="MS Mincho" w:cs="Times New Roman"/>
                <w:szCs w:val="20"/>
                <w:lang w:val="en-GB"/>
              </w:rPr>
            </w:pPr>
            <w:r w:rsidRPr="009C3E7B">
              <w:rPr>
                <w:rFonts w:eastAsia="MS Mincho" w:cs="Times New Roman"/>
                <w:b/>
                <w:szCs w:val="20"/>
                <w:highlight w:val="yellow"/>
                <w:lang w:val="en-GB"/>
              </w:rPr>
              <w:t>[authorized representative]</w:t>
            </w:r>
          </w:p>
        </w:tc>
      </w:tr>
      <w:tr w:rsidR="002A2D3D" w14:paraId="52C0A51D" w14:textId="77777777" w:rsidTr="007C3C85">
        <w:tc>
          <w:tcPr>
            <w:tcW w:w="1413" w:type="dxa"/>
          </w:tcPr>
          <w:p w14:paraId="1111F4EC" w14:textId="77777777" w:rsidR="002A2D3D" w:rsidRDefault="002A2D3D" w:rsidP="007C3C85">
            <w:pPr>
              <w:rPr>
                <w:rFonts w:eastAsia="MS Mincho" w:cs="Times New Roman"/>
                <w:szCs w:val="20"/>
                <w:lang w:val="en-GB"/>
              </w:rPr>
            </w:pPr>
            <w:r>
              <w:rPr>
                <w:rFonts w:eastAsia="MS Mincho" w:cs="Times New Roman"/>
                <w:szCs w:val="20"/>
                <w:lang w:val="en-GB"/>
              </w:rPr>
              <w:t>e-mail:</w:t>
            </w:r>
          </w:p>
        </w:tc>
        <w:tc>
          <w:tcPr>
            <w:tcW w:w="6884" w:type="dxa"/>
          </w:tcPr>
          <w:p w14:paraId="78EDB834" w14:textId="77777777" w:rsidR="002A2D3D" w:rsidRDefault="002A2D3D" w:rsidP="007C3C85">
            <w:pPr>
              <w:rPr>
                <w:rFonts w:eastAsia="MS Mincho" w:cs="Times New Roman"/>
                <w:szCs w:val="20"/>
                <w:lang w:val="en-GB"/>
              </w:rPr>
            </w:pPr>
          </w:p>
        </w:tc>
      </w:tr>
      <w:tr w:rsidR="001F757D" w14:paraId="35BC7453" w14:textId="77777777" w:rsidTr="007C3C85">
        <w:tc>
          <w:tcPr>
            <w:tcW w:w="1413" w:type="dxa"/>
          </w:tcPr>
          <w:p w14:paraId="438B3E0C" w14:textId="77777777" w:rsidR="001F757D" w:rsidRDefault="001F757D" w:rsidP="007C3C85">
            <w:pPr>
              <w:rPr>
                <w:rFonts w:eastAsia="MS Mincho" w:cs="Times New Roman"/>
                <w:szCs w:val="20"/>
                <w:lang w:val="en-GB"/>
              </w:rPr>
            </w:pPr>
            <w:r>
              <w:rPr>
                <w:rFonts w:eastAsia="MS Mincho" w:cs="Times New Roman"/>
                <w:szCs w:val="20"/>
                <w:lang w:val="en-GB"/>
              </w:rPr>
              <w:t>Phone:</w:t>
            </w:r>
          </w:p>
        </w:tc>
        <w:tc>
          <w:tcPr>
            <w:tcW w:w="6884" w:type="dxa"/>
          </w:tcPr>
          <w:p w14:paraId="4FD83D82" w14:textId="77777777" w:rsidR="001F757D" w:rsidRDefault="001F757D" w:rsidP="007C3C85">
            <w:pPr>
              <w:rPr>
                <w:rFonts w:eastAsia="MS Mincho" w:cs="Times New Roman"/>
                <w:szCs w:val="20"/>
                <w:lang w:val="en-GB"/>
              </w:rPr>
            </w:pPr>
          </w:p>
        </w:tc>
      </w:tr>
    </w:tbl>
    <w:p w14:paraId="19C774AA" w14:textId="77777777" w:rsidR="0015173B" w:rsidRPr="002A2D3D" w:rsidRDefault="0015173B" w:rsidP="002A2D3D">
      <w:pPr>
        <w:pStyle w:val="Heading2"/>
        <w:rPr>
          <w:lang w:val="en-GB"/>
        </w:rPr>
      </w:pPr>
      <w:r w:rsidRPr="002A2D3D">
        <w:rPr>
          <w:lang w:val="en-GB"/>
        </w:rPr>
        <w:t xml:space="preserve">Article </w:t>
      </w:r>
      <w:r w:rsidR="00983D33" w:rsidRPr="002A2D3D">
        <w:rPr>
          <w:lang w:val="en-GB"/>
        </w:rPr>
        <w:t>4.</w:t>
      </w:r>
      <w:r w:rsidRPr="002A2D3D">
        <w:rPr>
          <w:lang w:val="en-GB"/>
        </w:rPr>
        <w:tab/>
        <w:t>Rights and Obligations of the Supplier</w:t>
      </w:r>
    </w:p>
    <w:p w14:paraId="13D34F70" w14:textId="77777777" w:rsidR="0015173B" w:rsidRPr="009C3E7B" w:rsidRDefault="0015173B" w:rsidP="0015173B">
      <w:pPr>
        <w:rPr>
          <w:szCs w:val="20"/>
          <w:lang w:val="en-GB"/>
        </w:rPr>
      </w:pPr>
      <w:r w:rsidRPr="009C3E7B">
        <w:rPr>
          <w:szCs w:val="20"/>
          <w:lang w:val="en-GB"/>
        </w:rPr>
        <w:t>The rights and obligations of the Supplier are strictly limited to the terms and conditions of the Contract, including the General Conditions</w:t>
      </w:r>
      <w:r w:rsidR="002F2DAD" w:rsidRPr="009C3E7B">
        <w:rPr>
          <w:szCs w:val="20"/>
          <w:lang w:val="en-GB"/>
        </w:rPr>
        <w:t xml:space="preserve"> of Contract attached as Annex </w:t>
      </w:r>
      <w:r w:rsidR="00F979E1">
        <w:rPr>
          <w:szCs w:val="20"/>
          <w:lang w:val="en-GB"/>
        </w:rPr>
        <w:t>B</w:t>
      </w:r>
      <w:r w:rsidRPr="009C3E7B">
        <w:rPr>
          <w:szCs w:val="20"/>
          <w:lang w:val="en-GB"/>
        </w:rPr>
        <w:t>, whi</w:t>
      </w:r>
      <w:r w:rsidR="002F2DAD" w:rsidRPr="009C3E7B">
        <w:rPr>
          <w:szCs w:val="20"/>
          <w:lang w:val="en-GB"/>
        </w:rPr>
        <w:t xml:space="preserve">ch together with </w:t>
      </w:r>
      <w:proofErr w:type="gramStart"/>
      <w:r w:rsidR="002F2DAD" w:rsidRPr="009C3E7B">
        <w:rPr>
          <w:szCs w:val="20"/>
          <w:lang w:val="en-GB"/>
        </w:rPr>
        <w:t>Annex</w:t>
      </w:r>
      <w:proofErr w:type="gramEnd"/>
      <w:r w:rsidR="002F2DAD" w:rsidRPr="009C3E7B">
        <w:rPr>
          <w:szCs w:val="20"/>
          <w:lang w:val="en-GB"/>
        </w:rPr>
        <w:t xml:space="preserve"> A</w:t>
      </w:r>
      <w:r w:rsidR="007E7C8E" w:rsidRPr="009C3E7B">
        <w:rPr>
          <w:szCs w:val="20"/>
          <w:lang w:val="en-GB"/>
        </w:rPr>
        <w:t>,</w:t>
      </w:r>
      <w:r w:rsidR="00EF574B" w:rsidRPr="009C3E7B">
        <w:rPr>
          <w:szCs w:val="20"/>
          <w:lang w:val="en-GB"/>
        </w:rPr>
        <w:t xml:space="preserve"> </w:t>
      </w:r>
      <w:r w:rsidRPr="009C3E7B">
        <w:rPr>
          <w:szCs w:val="20"/>
          <w:lang w:val="en-GB"/>
        </w:rPr>
        <w:t>form an integral part of the Contract. Accordingly, the Supplier shall not be entitled to any payment except as expressly provided in this Contract.</w:t>
      </w:r>
    </w:p>
    <w:p w14:paraId="2C9B3F93" w14:textId="77777777" w:rsidR="0015173B" w:rsidRPr="001F757D" w:rsidRDefault="0015173B" w:rsidP="001F757D">
      <w:pPr>
        <w:pStyle w:val="Heading2"/>
        <w:rPr>
          <w:lang w:val="en-GB"/>
        </w:rPr>
      </w:pPr>
      <w:r w:rsidRPr="001F757D">
        <w:rPr>
          <w:lang w:val="en-GB"/>
        </w:rPr>
        <w:t xml:space="preserve">Article </w:t>
      </w:r>
      <w:r w:rsidR="00983D33" w:rsidRPr="001F757D">
        <w:rPr>
          <w:lang w:val="en-GB"/>
        </w:rPr>
        <w:t>5</w:t>
      </w:r>
      <w:r w:rsidRPr="001F757D">
        <w:rPr>
          <w:lang w:val="en-GB"/>
        </w:rPr>
        <w:t>.</w:t>
      </w:r>
      <w:r w:rsidRPr="001F757D">
        <w:rPr>
          <w:lang w:val="en-GB"/>
        </w:rPr>
        <w:tab/>
        <w:t>Effectiveness</w:t>
      </w:r>
    </w:p>
    <w:p w14:paraId="5AE2B39B" w14:textId="77777777" w:rsidR="0015173B" w:rsidRDefault="0015173B" w:rsidP="0015173B">
      <w:pPr>
        <w:keepNext/>
        <w:tabs>
          <w:tab w:val="left" w:pos="180"/>
        </w:tabs>
        <w:ind w:right="397"/>
        <w:jc w:val="both"/>
        <w:rPr>
          <w:rFonts w:eastAsia="MS Mincho" w:cs="Times New Roman"/>
          <w:szCs w:val="20"/>
          <w:lang w:val="en-GB"/>
        </w:rPr>
      </w:pPr>
      <w:r w:rsidRPr="009C3E7B">
        <w:rPr>
          <w:rFonts w:eastAsia="MS Mincho" w:cs="Times New Roman"/>
          <w:szCs w:val="20"/>
          <w:lang w:val="en-GB"/>
        </w:rPr>
        <w:t xml:space="preserve">This Contract shall become effective upon due execution by both </w:t>
      </w:r>
      <w:r w:rsidRPr="009C3E7B">
        <w:rPr>
          <w:rFonts w:cs="Times New Roman"/>
          <w:szCs w:val="20"/>
          <w:lang w:val="en-GB" w:eastAsia="ko-KR"/>
        </w:rPr>
        <w:t>parties</w:t>
      </w:r>
      <w:r w:rsidRPr="009C3E7B">
        <w:rPr>
          <w:rFonts w:eastAsia="MS Mincho" w:cs="Times New Roman"/>
          <w:szCs w:val="20"/>
          <w:lang w:val="en-GB"/>
        </w:rPr>
        <w:t xml:space="preserve"> and shall continue in full force and effect until the earlier of (</w:t>
      </w:r>
      <w:proofErr w:type="spellStart"/>
      <w:r w:rsidRPr="009C3E7B">
        <w:rPr>
          <w:rFonts w:eastAsia="MS Mincho" w:cs="Times New Roman"/>
          <w:szCs w:val="20"/>
          <w:lang w:val="en-GB"/>
        </w:rPr>
        <w:t>i</w:t>
      </w:r>
      <w:proofErr w:type="spellEnd"/>
      <w:r w:rsidRPr="009C3E7B">
        <w:rPr>
          <w:rFonts w:eastAsia="MS Mincho" w:cs="Times New Roman"/>
          <w:szCs w:val="20"/>
          <w:lang w:val="en-GB"/>
        </w:rPr>
        <w:t xml:space="preserve">) </w:t>
      </w:r>
      <w:r w:rsidR="003F6C89" w:rsidRPr="009C3E7B">
        <w:rPr>
          <w:lang w:val="en-GB" w:eastAsia="ko-KR"/>
        </w:rPr>
        <w:t>complete performance of the Supplier’s obligations under the Contract, including warranty obligations,</w:t>
      </w:r>
      <w:r w:rsidRPr="009C3E7B">
        <w:rPr>
          <w:rFonts w:eastAsia="MS Mincho" w:cs="Times New Roman"/>
          <w:szCs w:val="20"/>
          <w:lang w:val="en-GB"/>
        </w:rPr>
        <w:t xml:space="preserve"> and all payments therefor, or (ii) termination of the Contrac</w:t>
      </w:r>
      <w:r w:rsidR="00A41BAE" w:rsidRPr="009C3E7B">
        <w:rPr>
          <w:rFonts w:eastAsia="MS Mincho" w:cs="Times New Roman"/>
          <w:szCs w:val="20"/>
          <w:lang w:val="en-GB"/>
        </w:rPr>
        <w:t>t in accordance with</w:t>
      </w:r>
      <w:r w:rsidR="00EF574B" w:rsidRPr="009C3E7B">
        <w:rPr>
          <w:rFonts w:eastAsia="MS Mincho" w:cs="Times New Roman"/>
          <w:szCs w:val="20"/>
          <w:lang w:val="en-GB"/>
        </w:rPr>
        <w:t xml:space="preserve"> Clause G-1</w:t>
      </w:r>
      <w:r w:rsidR="00066C77" w:rsidRPr="009C3E7B">
        <w:rPr>
          <w:rFonts w:eastAsia="MS Mincho" w:cs="Times New Roman"/>
          <w:szCs w:val="20"/>
          <w:lang w:val="en-GB"/>
        </w:rPr>
        <w:t>7</w:t>
      </w:r>
      <w:r w:rsidR="00EF574B" w:rsidRPr="009C3E7B">
        <w:rPr>
          <w:rFonts w:eastAsia="MS Mincho" w:cs="Times New Roman"/>
          <w:szCs w:val="20"/>
          <w:lang w:val="en-GB"/>
        </w:rPr>
        <w:t xml:space="preserve"> </w:t>
      </w:r>
      <w:r w:rsidRPr="009C3E7B">
        <w:rPr>
          <w:rFonts w:eastAsia="MS Mincho" w:cs="Times New Roman"/>
          <w:szCs w:val="20"/>
          <w:lang w:val="en-GB"/>
        </w:rPr>
        <w:t>of the General Conditions of Contract.</w:t>
      </w:r>
    </w:p>
    <w:p w14:paraId="46112CE8" w14:textId="77777777" w:rsidR="008932F2" w:rsidRDefault="008932F2" w:rsidP="008932F2">
      <w:pPr>
        <w:pStyle w:val="Heading2"/>
        <w:rPr>
          <w:rFonts w:eastAsia="MS Mincho" w:cs="Times New Roman"/>
          <w:szCs w:val="20"/>
          <w:lang w:val="en-GB"/>
        </w:rPr>
      </w:pPr>
      <w:r>
        <w:rPr>
          <w:rFonts w:eastAsia="MS Mincho" w:cs="Times New Roman"/>
          <w:szCs w:val="20"/>
          <w:lang w:val="en-GB"/>
        </w:rPr>
        <w:t>Article 6.</w:t>
      </w:r>
      <w:r>
        <w:rPr>
          <w:rFonts w:eastAsia="MS Mincho" w:cs="Times New Roman"/>
          <w:szCs w:val="20"/>
          <w:lang w:val="en-GB"/>
        </w:rPr>
        <w:tab/>
        <w:t>Amending the Standard Terms and Conditions</w:t>
      </w:r>
    </w:p>
    <w:p w14:paraId="1BF493D4" w14:textId="77777777" w:rsidR="008932F2" w:rsidRPr="0079201C" w:rsidRDefault="008932F2" w:rsidP="008932F2">
      <w:pPr>
        <w:keepNext/>
        <w:tabs>
          <w:tab w:val="left" w:pos="180"/>
        </w:tabs>
        <w:ind w:right="397"/>
        <w:jc w:val="both"/>
        <w:rPr>
          <w:i/>
          <w:lang w:val="en-GB"/>
        </w:rPr>
      </w:pPr>
      <w:r w:rsidRPr="0079201C">
        <w:rPr>
          <w:i/>
          <w:highlight w:val="yellow"/>
          <w:lang w:val="en-GB"/>
        </w:rPr>
        <w:t>[</w:t>
      </w:r>
      <w:proofErr w:type="gramStart"/>
      <w:r w:rsidRPr="0079201C">
        <w:rPr>
          <w:i/>
          <w:highlight w:val="yellow"/>
          <w:lang w:val="en-GB"/>
        </w:rPr>
        <w:t>in</w:t>
      </w:r>
      <w:proofErr w:type="gramEnd"/>
      <w:r w:rsidRPr="0079201C">
        <w:rPr>
          <w:i/>
          <w:highlight w:val="yellow"/>
          <w:lang w:val="en-GB"/>
        </w:rPr>
        <w:t xml:space="preserve"> case it is agreed to amend any Standard Terms and Conditions, subject to approvals defined in the DOA</w:t>
      </w:r>
      <w:r w:rsidR="0079201C" w:rsidRPr="0079201C">
        <w:rPr>
          <w:i/>
          <w:highlight w:val="yellow"/>
          <w:lang w:val="en-GB"/>
        </w:rPr>
        <w:t xml:space="preserve"> – delete if not applicable]</w:t>
      </w:r>
    </w:p>
    <w:p w14:paraId="10D7F3CD" w14:textId="77777777" w:rsidR="001F757D" w:rsidRPr="009C3E7B" w:rsidRDefault="001F757D" w:rsidP="0015173B">
      <w:pPr>
        <w:keepNext/>
        <w:tabs>
          <w:tab w:val="left" w:pos="180"/>
        </w:tabs>
        <w:ind w:right="397"/>
        <w:jc w:val="both"/>
        <w:rPr>
          <w:rFonts w:eastAsia="MS Mincho" w:cs="Times New Roman"/>
          <w:szCs w:val="20"/>
          <w:lang w:val="en-GB"/>
        </w:rPr>
      </w:pPr>
      <w:r>
        <w:rPr>
          <w:rFonts w:eastAsia="MS Mincho" w:cs="Times New Roman"/>
          <w:szCs w:val="20"/>
          <w:lang w:val="en-GB"/>
        </w:rPr>
        <w:t>_______________________________________________________________________________</w:t>
      </w:r>
    </w:p>
    <w:p w14:paraId="47B0B366" w14:textId="77777777" w:rsidR="0015173B" w:rsidRPr="009C3E7B" w:rsidRDefault="0015173B" w:rsidP="001F757D">
      <w:pPr>
        <w:spacing w:before="600"/>
        <w:rPr>
          <w:rFonts w:eastAsia="MS Mincho" w:cs="Times New Roman"/>
          <w:szCs w:val="20"/>
          <w:lang w:val="en-GB"/>
        </w:rPr>
      </w:pPr>
      <w:bookmarkStart w:id="2" w:name="_Hlk530478639"/>
      <w:r w:rsidRPr="009C3E7B">
        <w:rPr>
          <w:rFonts w:eastAsia="MS Mincho" w:cs="Times New Roman"/>
          <w:szCs w:val="20"/>
          <w:lang w:val="en-GB"/>
        </w:rPr>
        <w:t>IN WITNESS WHEREOF, the Parties hereto have executed this Contract.</w:t>
      </w:r>
    </w:p>
    <w:p w14:paraId="60DF252C" w14:textId="77777777" w:rsidR="0015173B" w:rsidRDefault="00DE267E" w:rsidP="001F757D">
      <w:pPr>
        <w:tabs>
          <w:tab w:val="left" w:pos="4253"/>
        </w:tabs>
        <w:spacing w:before="600"/>
        <w:rPr>
          <w:rFonts w:eastAsia="Malgun Gothic" w:cs="Times New Roman"/>
          <w:b/>
          <w:szCs w:val="20"/>
          <w:lang w:val="en-GB" w:eastAsia="ko-KR"/>
        </w:rPr>
      </w:pPr>
      <w:r w:rsidRPr="009C3E7B">
        <w:rPr>
          <w:rFonts w:eastAsia="MS Mincho" w:cs="Times New Roman"/>
          <w:b/>
          <w:szCs w:val="20"/>
          <w:lang w:val="en-GB"/>
        </w:rPr>
        <w:t>BUYER</w:t>
      </w:r>
      <w:r w:rsidR="0015173B" w:rsidRPr="009C3E7B">
        <w:rPr>
          <w:rFonts w:eastAsia="MS Mincho" w:cs="Times New Roman"/>
          <w:b/>
          <w:szCs w:val="20"/>
          <w:lang w:val="en-GB"/>
        </w:rPr>
        <w:tab/>
      </w:r>
      <w:r w:rsidR="0015173B" w:rsidRPr="009C3E7B">
        <w:rPr>
          <w:rFonts w:eastAsia="Malgun Gothic" w:cs="Times New Roman"/>
          <w:b/>
          <w:szCs w:val="20"/>
          <w:lang w:val="en-GB" w:eastAsia="ko-KR"/>
        </w:rPr>
        <w:t>SUPPLIER</w:t>
      </w:r>
    </w:p>
    <w:tbl>
      <w:tblPr>
        <w:tblStyle w:val="TableGrid"/>
        <w:tblW w:w="5000" w:type="pct"/>
        <w:tblLook w:val="04A0" w:firstRow="1" w:lastRow="0" w:firstColumn="1" w:lastColumn="0" w:noHBand="0" w:noVBand="1"/>
      </w:tblPr>
      <w:tblGrid>
        <w:gridCol w:w="4148"/>
        <w:gridCol w:w="4149"/>
      </w:tblGrid>
      <w:tr w:rsidR="005633A2" w14:paraId="073B3874" w14:textId="77777777" w:rsidTr="005633A2">
        <w:tc>
          <w:tcPr>
            <w:tcW w:w="2500" w:type="pct"/>
          </w:tcPr>
          <w:p w14:paraId="6BA1F002" w14:textId="77777777" w:rsidR="005633A2" w:rsidRDefault="005633A2" w:rsidP="00116D31">
            <w:pPr>
              <w:tabs>
                <w:tab w:val="left" w:pos="4253"/>
              </w:tabs>
              <w:spacing w:before="0" w:after="600"/>
              <w:rPr>
                <w:rFonts w:eastAsia="Malgun Gothic" w:cs="Times New Roman"/>
                <w:b/>
                <w:szCs w:val="20"/>
                <w:lang w:val="en-GB" w:eastAsia="ko-KR"/>
              </w:rPr>
            </w:pPr>
            <w:r>
              <w:rPr>
                <w:rFonts w:eastAsia="Malgun Gothic" w:cs="Times New Roman"/>
                <w:b/>
                <w:szCs w:val="20"/>
                <w:lang w:val="en-GB" w:eastAsia="ko-KR"/>
              </w:rPr>
              <w:t>Date</w:t>
            </w:r>
          </w:p>
        </w:tc>
        <w:tc>
          <w:tcPr>
            <w:tcW w:w="2500" w:type="pct"/>
          </w:tcPr>
          <w:p w14:paraId="3E817390" w14:textId="77777777" w:rsidR="005633A2" w:rsidRDefault="005633A2" w:rsidP="00116D31">
            <w:pPr>
              <w:tabs>
                <w:tab w:val="left" w:pos="4253"/>
              </w:tabs>
              <w:spacing w:before="0" w:after="600"/>
              <w:rPr>
                <w:rFonts w:eastAsia="Malgun Gothic" w:cs="Times New Roman"/>
                <w:b/>
                <w:szCs w:val="20"/>
                <w:lang w:val="en-GB" w:eastAsia="ko-KR"/>
              </w:rPr>
            </w:pPr>
            <w:r>
              <w:rPr>
                <w:rFonts w:eastAsia="Malgun Gothic" w:cs="Times New Roman"/>
                <w:b/>
                <w:szCs w:val="20"/>
                <w:lang w:val="en-GB" w:eastAsia="ko-KR"/>
              </w:rPr>
              <w:t>Date</w:t>
            </w:r>
          </w:p>
        </w:tc>
      </w:tr>
      <w:tr w:rsidR="005633A2" w14:paraId="701E8648" w14:textId="77777777" w:rsidTr="005633A2">
        <w:tc>
          <w:tcPr>
            <w:tcW w:w="2500" w:type="pct"/>
          </w:tcPr>
          <w:p w14:paraId="05F16527" w14:textId="77777777" w:rsidR="005633A2" w:rsidRDefault="005633A2" w:rsidP="00116D31">
            <w:pPr>
              <w:tabs>
                <w:tab w:val="left" w:pos="4253"/>
              </w:tabs>
              <w:spacing w:before="0" w:after="600"/>
              <w:rPr>
                <w:rFonts w:eastAsia="Malgun Gothic" w:cs="Times New Roman"/>
                <w:b/>
                <w:szCs w:val="20"/>
                <w:lang w:val="en-GB" w:eastAsia="ko-KR"/>
              </w:rPr>
            </w:pPr>
            <w:r>
              <w:rPr>
                <w:rFonts w:eastAsia="Malgun Gothic" w:cs="Times New Roman"/>
                <w:b/>
                <w:szCs w:val="20"/>
                <w:lang w:val="en-GB" w:eastAsia="ko-KR"/>
              </w:rPr>
              <w:t>Signature</w:t>
            </w:r>
          </w:p>
        </w:tc>
        <w:tc>
          <w:tcPr>
            <w:tcW w:w="2500" w:type="pct"/>
          </w:tcPr>
          <w:p w14:paraId="18C246B0" w14:textId="77777777" w:rsidR="005633A2" w:rsidRDefault="005633A2" w:rsidP="00116D31">
            <w:pPr>
              <w:tabs>
                <w:tab w:val="left" w:pos="4253"/>
              </w:tabs>
              <w:spacing w:before="0" w:after="600"/>
              <w:rPr>
                <w:rFonts w:eastAsia="Malgun Gothic" w:cs="Times New Roman"/>
                <w:b/>
                <w:szCs w:val="20"/>
                <w:lang w:val="en-GB" w:eastAsia="ko-KR"/>
              </w:rPr>
            </w:pPr>
            <w:r>
              <w:rPr>
                <w:rFonts w:eastAsia="Malgun Gothic" w:cs="Times New Roman"/>
                <w:b/>
                <w:szCs w:val="20"/>
                <w:lang w:val="en-GB" w:eastAsia="ko-KR"/>
              </w:rPr>
              <w:t>Signature</w:t>
            </w:r>
          </w:p>
        </w:tc>
      </w:tr>
      <w:tr w:rsidR="005633A2" w14:paraId="54A1CFB8" w14:textId="77777777" w:rsidTr="005633A2">
        <w:tc>
          <w:tcPr>
            <w:tcW w:w="2500" w:type="pct"/>
          </w:tcPr>
          <w:p w14:paraId="5E1268C6" w14:textId="77777777" w:rsidR="005633A2" w:rsidRDefault="005633A2" w:rsidP="00116D31">
            <w:pPr>
              <w:tabs>
                <w:tab w:val="left" w:pos="4253"/>
              </w:tabs>
              <w:spacing w:before="0" w:after="600"/>
              <w:rPr>
                <w:rFonts w:eastAsia="Malgun Gothic" w:cs="Times New Roman"/>
                <w:b/>
                <w:szCs w:val="20"/>
                <w:lang w:val="en-GB" w:eastAsia="ko-KR"/>
              </w:rPr>
            </w:pPr>
            <w:r>
              <w:rPr>
                <w:rFonts w:eastAsia="Malgun Gothic" w:cs="Times New Roman"/>
                <w:b/>
                <w:szCs w:val="20"/>
                <w:lang w:val="en-GB" w:eastAsia="ko-KR"/>
              </w:rPr>
              <w:t>Name</w:t>
            </w:r>
          </w:p>
        </w:tc>
        <w:tc>
          <w:tcPr>
            <w:tcW w:w="2500" w:type="pct"/>
          </w:tcPr>
          <w:p w14:paraId="034A4E13" w14:textId="77777777" w:rsidR="005633A2" w:rsidRDefault="005633A2" w:rsidP="00116D31">
            <w:pPr>
              <w:tabs>
                <w:tab w:val="left" w:pos="4253"/>
              </w:tabs>
              <w:spacing w:before="0" w:after="600"/>
              <w:rPr>
                <w:rFonts w:eastAsia="Malgun Gothic" w:cs="Times New Roman"/>
                <w:b/>
                <w:szCs w:val="20"/>
                <w:lang w:val="en-GB" w:eastAsia="ko-KR"/>
              </w:rPr>
            </w:pPr>
            <w:r>
              <w:rPr>
                <w:rFonts w:eastAsia="Malgun Gothic" w:cs="Times New Roman"/>
                <w:b/>
                <w:szCs w:val="20"/>
                <w:lang w:val="en-GB" w:eastAsia="ko-KR"/>
              </w:rPr>
              <w:t>Name</w:t>
            </w:r>
          </w:p>
        </w:tc>
      </w:tr>
      <w:tr w:rsidR="005633A2" w14:paraId="665DE54D" w14:textId="77777777" w:rsidTr="005633A2">
        <w:tc>
          <w:tcPr>
            <w:tcW w:w="2500" w:type="pct"/>
          </w:tcPr>
          <w:p w14:paraId="5EAAB51D" w14:textId="77777777" w:rsidR="005633A2" w:rsidRDefault="005633A2" w:rsidP="00116D31">
            <w:pPr>
              <w:tabs>
                <w:tab w:val="left" w:pos="4253"/>
              </w:tabs>
              <w:spacing w:before="0" w:after="600"/>
              <w:rPr>
                <w:rFonts w:eastAsia="Malgun Gothic" w:cs="Times New Roman"/>
                <w:b/>
                <w:szCs w:val="20"/>
                <w:lang w:val="en-GB" w:eastAsia="ko-KR"/>
              </w:rPr>
            </w:pPr>
            <w:r>
              <w:rPr>
                <w:rFonts w:eastAsia="Malgun Gothic" w:cs="Times New Roman"/>
                <w:b/>
                <w:szCs w:val="20"/>
                <w:lang w:val="en-GB" w:eastAsia="ko-KR"/>
              </w:rPr>
              <w:lastRenderedPageBreak/>
              <w:t>Title</w:t>
            </w:r>
          </w:p>
        </w:tc>
        <w:tc>
          <w:tcPr>
            <w:tcW w:w="2500" w:type="pct"/>
          </w:tcPr>
          <w:p w14:paraId="55F30043" w14:textId="77777777" w:rsidR="005633A2" w:rsidRDefault="005633A2" w:rsidP="00116D31">
            <w:pPr>
              <w:tabs>
                <w:tab w:val="left" w:pos="4253"/>
              </w:tabs>
              <w:spacing w:before="0" w:after="600"/>
              <w:rPr>
                <w:rFonts w:eastAsia="Malgun Gothic" w:cs="Times New Roman"/>
                <w:b/>
                <w:szCs w:val="20"/>
                <w:lang w:val="en-GB" w:eastAsia="ko-KR"/>
              </w:rPr>
            </w:pPr>
            <w:r>
              <w:rPr>
                <w:rFonts w:eastAsia="Malgun Gothic" w:cs="Times New Roman"/>
                <w:b/>
                <w:szCs w:val="20"/>
                <w:lang w:val="en-GB" w:eastAsia="ko-KR"/>
              </w:rPr>
              <w:t>Title</w:t>
            </w:r>
          </w:p>
        </w:tc>
      </w:tr>
      <w:bookmarkEnd w:id="2"/>
    </w:tbl>
    <w:p w14:paraId="3B32A872" w14:textId="77777777" w:rsidR="00DE267E" w:rsidRPr="009C3E7B" w:rsidRDefault="00DE267E" w:rsidP="005633A2">
      <w:pPr>
        <w:tabs>
          <w:tab w:val="left" w:pos="4253"/>
        </w:tabs>
        <w:spacing w:before="480"/>
        <w:rPr>
          <w:b/>
          <w:szCs w:val="20"/>
          <w:lang w:val="en-GB"/>
        </w:rPr>
      </w:pPr>
      <w:r w:rsidRPr="009C3E7B">
        <w:rPr>
          <w:b/>
          <w:szCs w:val="20"/>
          <w:lang w:val="en-GB"/>
        </w:rPr>
        <w:br w:type="page"/>
      </w:r>
    </w:p>
    <w:p w14:paraId="2174DF5A" w14:textId="77777777" w:rsidR="000429E2" w:rsidRPr="00646A10" w:rsidRDefault="000429E2" w:rsidP="00646A10">
      <w:pPr>
        <w:jc w:val="right"/>
        <w:rPr>
          <w:b/>
          <w:szCs w:val="20"/>
          <w:lang w:val="en-GB"/>
        </w:rPr>
      </w:pPr>
      <w:r w:rsidRPr="009C3E7B">
        <w:rPr>
          <w:b/>
          <w:szCs w:val="20"/>
          <w:lang w:val="en-GB"/>
        </w:rPr>
        <w:lastRenderedPageBreak/>
        <w:t>ANNEX A</w:t>
      </w:r>
    </w:p>
    <w:p w14:paraId="1BA9538B" w14:textId="77777777" w:rsidR="000429E2" w:rsidRDefault="00710F24" w:rsidP="00646A10">
      <w:pPr>
        <w:pStyle w:val="Heading1"/>
        <w:rPr>
          <w:lang w:val="en-GB"/>
        </w:rPr>
      </w:pPr>
      <w:r w:rsidRPr="009C3E7B">
        <w:rPr>
          <w:lang w:val="en-GB"/>
        </w:rPr>
        <w:t>CONDITIONS FOR SUPPLY OF GOODS</w:t>
      </w:r>
    </w:p>
    <w:p w14:paraId="49F6B8CA" w14:textId="77777777" w:rsidR="00646A10" w:rsidRDefault="00646A10" w:rsidP="002A56BC">
      <w:pPr>
        <w:pStyle w:val="Heading2"/>
        <w:rPr>
          <w:lang w:val="en-GB"/>
        </w:rPr>
      </w:pPr>
      <w:r>
        <w:rPr>
          <w:lang w:val="en-GB"/>
        </w:rPr>
        <w:t xml:space="preserve">Goods to be </w:t>
      </w:r>
      <w:r w:rsidRPr="002A56BC">
        <w:t>supplied</w:t>
      </w:r>
    </w:p>
    <w:p w14:paraId="191BE731" w14:textId="77777777" w:rsidR="002A56BC" w:rsidRPr="00B22E82" w:rsidRDefault="002A56BC" w:rsidP="00B22E82">
      <w:pPr>
        <w:ind w:left="45"/>
        <w:rPr>
          <w:i/>
          <w:szCs w:val="20"/>
          <w:highlight w:val="yellow"/>
          <w:lang w:val="en-GB" w:eastAsia="ko-KR"/>
        </w:rPr>
      </w:pPr>
      <w:proofErr w:type="gramStart"/>
      <w:r w:rsidRPr="00B22E82">
        <w:rPr>
          <w:i/>
          <w:szCs w:val="20"/>
          <w:highlight w:val="yellow"/>
          <w:lang w:val="en-GB" w:eastAsia="ko-KR"/>
        </w:rPr>
        <w:t>detailed</w:t>
      </w:r>
      <w:proofErr w:type="gramEnd"/>
      <w:r w:rsidRPr="00B22E82">
        <w:rPr>
          <w:i/>
          <w:szCs w:val="20"/>
          <w:highlight w:val="yellow"/>
          <w:lang w:val="en-GB" w:eastAsia="ko-KR"/>
        </w:rPr>
        <w:t xml:space="preserve"> description of goods, quantity, technical specification etc.</w:t>
      </w:r>
    </w:p>
    <w:p w14:paraId="5E80F30E" w14:textId="77777777" w:rsidR="00646A10" w:rsidRDefault="00646A10" w:rsidP="00646A10">
      <w:pPr>
        <w:rPr>
          <w:lang w:val="en-GB"/>
        </w:rPr>
      </w:pPr>
    </w:p>
    <w:p w14:paraId="13F93907" w14:textId="77777777" w:rsidR="0080154E" w:rsidRDefault="0080154E" w:rsidP="00646A10">
      <w:pPr>
        <w:pStyle w:val="Heading2"/>
      </w:pPr>
      <w:r>
        <w:t>S</w:t>
      </w:r>
      <w:r w:rsidRPr="0080154E">
        <w:t>ustainability and environmental requirements</w:t>
      </w:r>
    </w:p>
    <w:p w14:paraId="5B0D8C52" w14:textId="77777777" w:rsidR="0080154E" w:rsidRPr="0080154E" w:rsidRDefault="0080154E" w:rsidP="0080154E"/>
    <w:p w14:paraId="31CD0A45" w14:textId="77777777" w:rsidR="00F76563" w:rsidRDefault="00F76563" w:rsidP="00646A10">
      <w:pPr>
        <w:pStyle w:val="Heading2"/>
      </w:pPr>
      <w:r w:rsidRPr="00F76563">
        <w:t>Inspection and/or testing</w:t>
      </w:r>
    </w:p>
    <w:p w14:paraId="220FC2CC" w14:textId="187D55B4" w:rsidR="00F76563" w:rsidRPr="00F76563" w:rsidRDefault="00F76563" w:rsidP="00F76563">
      <w:pPr>
        <w:rPr>
          <w:i/>
          <w:iCs/>
        </w:rPr>
      </w:pPr>
      <w:r w:rsidRPr="00F76563">
        <w:rPr>
          <w:i/>
          <w:iCs/>
          <w:highlight w:val="yellow"/>
        </w:rPr>
        <w:t xml:space="preserve">Details of the </w:t>
      </w:r>
      <w:bookmarkStart w:id="3" w:name="_Hlk11061045"/>
      <w:r w:rsidRPr="00F76563">
        <w:rPr>
          <w:i/>
          <w:iCs/>
          <w:highlight w:val="yellow"/>
        </w:rPr>
        <w:t>inspection and/or testing</w:t>
      </w:r>
      <w:bookmarkEnd w:id="3"/>
      <w:r w:rsidRPr="00F76563">
        <w:rPr>
          <w:i/>
          <w:iCs/>
          <w:highlight w:val="yellow"/>
        </w:rPr>
        <w:t xml:space="preserve"> that the Buyer requires, if there are any</w:t>
      </w:r>
    </w:p>
    <w:p w14:paraId="51B0DBC2" w14:textId="77777777" w:rsidR="00CE4FB3" w:rsidRDefault="00CE4FB3" w:rsidP="00646A10">
      <w:pPr>
        <w:pStyle w:val="Heading2"/>
        <w:rPr>
          <w:lang w:val="en-GB"/>
        </w:rPr>
      </w:pPr>
      <w:r>
        <w:rPr>
          <w:lang w:val="en-GB"/>
        </w:rPr>
        <w:t>Securities</w:t>
      </w:r>
    </w:p>
    <w:p w14:paraId="08EB7E8B" w14:textId="521D4BE9" w:rsidR="00CE4FB3" w:rsidRPr="00CE4FB3" w:rsidRDefault="00CE4FB3" w:rsidP="00CE4FB3">
      <w:pPr>
        <w:rPr>
          <w:i/>
          <w:iCs/>
          <w:lang w:val="en-GB"/>
        </w:rPr>
      </w:pPr>
    </w:p>
    <w:p w14:paraId="4D623E89" w14:textId="77777777" w:rsidR="00646A10" w:rsidRDefault="00646A10" w:rsidP="00646A10">
      <w:pPr>
        <w:pStyle w:val="Heading2"/>
        <w:rPr>
          <w:lang w:val="en-GB"/>
        </w:rPr>
      </w:pPr>
      <w:r>
        <w:rPr>
          <w:lang w:val="en-GB"/>
        </w:rPr>
        <w:t>Delivery date(s)</w:t>
      </w:r>
    </w:p>
    <w:p w14:paraId="4D05F5C5" w14:textId="77777777" w:rsidR="002A56BC" w:rsidRPr="00B22E82" w:rsidRDefault="002A56BC" w:rsidP="00B22E82">
      <w:pPr>
        <w:ind w:left="45"/>
        <w:rPr>
          <w:i/>
          <w:szCs w:val="20"/>
          <w:highlight w:val="yellow"/>
          <w:lang w:val="en-GB" w:eastAsia="ko-KR"/>
        </w:rPr>
      </w:pPr>
      <w:proofErr w:type="gramStart"/>
      <w:r w:rsidRPr="00B22E82">
        <w:rPr>
          <w:i/>
          <w:szCs w:val="20"/>
          <w:highlight w:val="yellow"/>
          <w:lang w:val="en-GB" w:eastAsia="ko-KR"/>
        </w:rPr>
        <w:t>delivery</w:t>
      </w:r>
      <w:proofErr w:type="gramEnd"/>
      <w:r w:rsidRPr="00B22E82">
        <w:rPr>
          <w:i/>
          <w:szCs w:val="20"/>
          <w:highlight w:val="yellow"/>
          <w:lang w:val="en-GB" w:eastAsia="ko-KR"/>
        </w:rPr>
        <w:t xml:space="preserve"> date(s)</w:t>
      </w:r>
    </w:p>
    <w:p w14:paraId="78B264E6" w14:textId="77777777" w:rsidR="00646A10" w:rsidRDefault="00646A10" w:rsidP="00646A10">
      <w:pPr>
        <w:rPr>
          <w:lang w:val="en-GB"/>
        </w:rPr>
      </w:pPr>
    </w:p>
    <w:p w14:paraId="6ED5BFB1" w14:textId="77777777" w:rsidR="00646A10" w:rsidRDefault="00646A10" w:rsidP="00646A10">
      <w:pPr>
        <w:pStyle w:val="Heading2"/>
        <w:rPr>
          <w:lang w:val="en-GB"/>
        </w:rPr>
      </w:pPr>
      <w:r>
        <w:rPr>
          <w:lang w:val="en-GB"/>
        </w:rPr>
        <w:t>Terms of Delivery</w:t>
      </w:r>
    </w:p>
    <w:p w14:paraId="1927D81F" w14:textId="77777777" w:rsidR="00646A10" w:rsidRDefault="00646A10" w:rsidP="00646A10">
      <w:pPr>
        <w:rPr>
          <w:i/>
          <w:szCs w:val="20"/>
          <w:lang w:val="en-GB" w:eastAsia="ko-KR"/>
        </w:rPr>
      </w:pPr>
      <w:r w:rsidRPr="002A56BC">
        <w:rPr>
          <w:i/>
          <w:highlight w:val="yellow"/>
          <w:lang w:val="en-GB"/>
        </w:rPr>
        <w:t>DDP</w:t>
      </w:r>
      <w:r w:rsidR="002A56BC" w:rsidRPr="002A56BC">
        <w:rPr>
          <w:i/>
          <w:szCs w:val="20"/>
          <w:highlight w:val="yellow"/>
          <w:lang w:val="en-GB" w:eastAsia="ko-KR"/>
        </w:rPr>
        <w:t xml:space="preserve"> of Incoterms 2010 is recommended</w:t>
      </w:r>
    </w:p>
    <w:p w14:paraId="289AE99E" w14:textId="77777777" w:rsidR="002A56BC" w:rsidRDefault="002A56BC" w:rsidP="002A56BC">
      <w:pPr>
        <w:pStyle w:val="Heading2"/>
        <w:rPr>
          <w:lang w:val="en-GB"/>
        </w:rPr>
      </w:pPr>
      <w:r>
        <w:rPr>
          <w:lang w:val="en-GB"/>
        </w:rPr>
        <w:t>Carrier nomination</w:t>
      </w:r>
    </w:p>
    <w:p w14:paraId="5A010965" w14:textId="77777777" w:rsidR="00B22E82" w:rsidRPr="00B22E82" w:rsidRDefault="00B22E82" w:rsidP="00B22E82">
      <w:pPr>
        <w:rPr>
          <w:lang w:val="en-GB"/>
        </w:rPr>
      </w:pPr>
    </w:p>
    <w:p w14:paraId="74D24DF7" w14:textId="77777777" w:rsidR="002A56BC" w:rsidRDefault="002A56BC" w:rsidP="002A56BC">
      <w:pPr>
        <w:pStyle w:val="Heading2"/>
        <w:rPr>
          <w:lang w:val="en-GB"/>
        </w:rPr>
      </w:pPr>
      <w:r>
        <w:rPr>
          <w:lang w:val="en-GB"/>
        </w:rPr>
        <w:t>Documents to be provided</w:t>
      </w:r>
    </w:p>
    <w:p w14:paraId="4305FA9C" w14:textId="77777777" w:rsidR="002A56BC" w:rsidRDefault="002A56BC" w:rsidP="002A56BC">
      <w:pPr>
        <w:rPr>
          <w:i/>
          <w:szCs w:val="20"/>
          <w:lang w:val="en-GB" w:eastAsia="ko-KR"/>
        </w:rPr>
      </w:pPr>
      <w:proofErr w:type="gramStart"/>
      <w:r w:rsidRPr="009C3E7B">
        <w:rPr>
          <w:i/>
          <w:szCs w:val="20"/>
          <w:highlight w:val="yellow"/>
          <w:lang w:val="en-GB" w:eastAsia="ko-KR"/>
        </w:rPr>
        <w:t>such</w:t>
      </w:r>
      <w:proofErr w:type="gramEnd"/>
      <w:r w:rsidRPr="009C3E7B">
        <w:rPr>
          <w:i/>
          <w:szCs w:val="20"/>
          <w:highlight w:val="yellow"/>
          <w:lang w:val="en-GB" w:eastAsia="ko-KR"/>
        </w:rPr>
        <w:t xml:space="preserve"> as invoice, packing lists, insurance documents </w:t>
      </w:r>
      <w:proofErr w:type="spellStart"/>
      <w:r w:rsidRPr="009C3E7B">
        <w:rPr>
          <w:i/>
          <w:szCs w:val="20"/>
          <w:highlight w:val="yellow"/>
          <w:lang w:val="en-GB" w:eastAsia="ko-KR"/>
        </w:rPr>
        <w:t>etc</w:t>
      </w:r>
      <w:proofErr w:type="spellEnd"/>
    </w:p>
    <w:p w14:paraId="576C1281" w14:textId="77777777" w:rsidR="002A56BC" w:rsidRDefault="002A56BC" w:rsidP="002A56BC">
      <w:pPr>
        <w:rPr>
          <w:i/>
          <w:szCs w:val="20"/>
          <w:lang w:val="en-GB" w:eastAsia="ko-KR"/>
        </w:rPr>
      </w:pPr>
      <w:proofErr w:type="gramStart"/>
      <w:r w:rsidRPr="002A56BC">
        <w:rPr>
          <w:i/>
          <w:szCs w:val="20"/>
          <w:highlight w:val="yellow"/>
          <w:lang w:val="en-GB" w:eastAsia="ko-KR"/>
        </w:rPr>
        <w:t>also</w:t>
      </w:r>
      <w:proofErr w:type="gramEnd"/>
      <w:r w:rsidRPr="002A56BC">
        <w:rPr>
          <w:i/>
          <w:szCs w:val="20"/>
          <w:highlight w:val="yellow"/>
          <w:lang w:val="en-GB" w:eastAsia="ko-KR"/>
        </w:rPr>
        <w:t xml:space="preserve"> </w:t>
      </w:r>
      <w:r w:rsidR="00B22E82">
        <w:rPr>
          <w:i/>
          <w:szCs w:val="20"/>
          <w:highlight w:val="yellow"/>
          <w:lang w:val="en-GB" w:eastAsia="ko-KR"/>
        </w:rPr>
        <w:t xml:space="preserve">product </w:t>
      </w:r>
      <w:r w:rsidRPr="002A56BC">
        <w:rPr>
          <w:i/>
          <w:szCs w:val="20"/>
          <w:highlight w:val="yellow"/>
          <w:lang w:val="en-GB" w:eastAsia="ko-KR"/>
        </w:rPr>
        <w:t>manuals</w:t>
      </w:r>
      <w:r w:rsidR="00B22E82">
        <w:rPr>
          <w:i/>
          <w:szCs w:val="20"/>
          <w:highlight w:val="yellow"/>
          <w:lang w:val="en-GB" w:eastAsia="ko-KR"/>
        </w:rPr>
        <w:t>, instructions, warranties,</w:t>
      </w:r>
      <w:r w:rsidRPr="002A56BC">
        <w:rPr>
          <w:i/>
          <w:szCs w:val="20"/>
          <w:highlight w:val="yellow"/>
          <w:lang w:val="en-GB" w:eastAsia="ko-KR"/>
        </w:rPr>
        <w:t xml:space="preserve"> etc.</w:t>
      </w:r>
    </w:p>
    <w:p w14:paraId="680EC4EA" w14:textId="77777777" w:rsidR="002A56BC" w:rsidRDefault="002A56BC" w:rsidP="002A56BC">
      <w:pPr>
        <w:rPr>
          <w:i/>
          <w:szCs w:val="20"/>
          <w:lang w:val="en-GB" w:eastAsia="ko-KR"/>
        </w:rPr>
      </w:pPr>
    </w:p>
    <w:p w14:paraId="19A52DFC" w14:textId="77777777" w:rsidR="002A56BC" w:rsidRDefault="002A56BC" w:rsidP="002A56BC">
      <w:pPr>
        <w:pStyle w:val="Heading2"/>
        <w:rPr>
          <w:lang w:val="en-GB" w:eastAsia="ko-KR"/>
        </w:rPr>
      </w:pPr>
      <w:r>
        <w:rPr>
          <w:lang w:val="en-GB" w:eastAsia="ko-KR"/>
        </w:rPr>
        <w:t>Packing requirements</w:t>
      </w:r>
    </w:p>
    <w:p w14:paraId="70E1E261" w14:textId="77777777" w:rsidR="002A56BC" w:rsidRPr="002A56BC" w:rsidRDefault="002A56BC" w:rsidP="002A56BC">
      <w:pPr>
        <w:rPr>
          <w:lang w:val="en-GB" w:eastAsia="ko-KR"/>
        </w:rPr>
      </w:pPr>
    </w:p>
    <w:p w14:paraId="24B6882B" w14:textId="77777777" w:rsidR="002A56BC" w:rsidRDefault="00B22E82" w:rsidP="00B22E82">
      <w:pPr>
        <w:pStyle w:val="Heading2"/>
        <w:rPr>
          <w:lang w:val="en-GB"/>
        </w:rPr>
      </w:pPr>
      <w:r>
        <w:rPr>
          <w:lang w:val="en-GB"/>
        </w:rPr>
        <w:t>Other conditions</w:t>
      </w:r>
    </w:p>
    <w:p w14:paraId="0992A6E0" w14:textId="77777777" w:rsidR="00B22E82" w:rsidRPr="00B22E82" w:rsidRDefault="00B22E82" w:rsidP="00B22E82">
      <w:pPr>
        <w:rPr>
          <w:lang w:val="en-GB"/>
        </w:rPr>
      </w:pPr>
    </w:p>
    <w:p w14:paraId="5A189D44" w14:textId="77777777" w:rsidR="000429E2" w:rsidRPr="009C3E7B" w:rsidRDefault="000429E2" w:rsidP="00DE267E">
      <w:pPr>
        <w:rPr>
          <w:b/>
          <w:szCs w:val="20"/>
          <w:lang w:val="en-GB"/>
        </w:rPr>
      </w:pPr>
    </w:p>
    <w:sectPr w:rsidR="000429E2" w:rsidRPr="009C3E7B" w:rsidSect="00113960">
      <w:headerReference w:type="default" r:id="rId11"/>
      <w:footerReference w:type="default" r:id="rId12"/>
      <w:pgSz w:w="11907" w:h="16839" w:code="9"/>
      <w:pgMar w:top="1276" w:right="1800" w:bottom="1440" w:left="1800" w:header="28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EA3198" w14:textId="77777777" w:rsidR="00DC4E69" w:rsidRDefault="00DC4E69" w:rsidP="00F046E8">
      <w:r>
        <w:separator/>
      </w:r>
    </w:p>
  </w:endnote>
  <w:endnote w:type="continuationSeparator" w:id="0">
    <w:p w14:paraId="50D66F03" w14:textId="77777777" w:rsidR="00DC4E69" w:rsidRDefault="00DC4E69" w:rsidP="00F04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Lucida Grande">
    <w:altName w:val="Segoe UI"/>
    <w:charset w:val="00"/>
    <w:family w:val="auto"/>
    <w:pitch w:val="variable"/>
    <w:sig w:usb0="E1000AEF" w:usb1="5000A1FF" w:usb2="00000000" w:usb3="00000000" w:csb0="000001B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cs="Times New Roman"/>
        <w:szCs w:val="20"/>
      </w:rPr>
      <w:id w:val="-1156847672"/>
      <w:docPartObj>
        <w:docPartGallery w:val="Page Numbers (Bottom of Page)"/>
        <w:docPartUnique/>
      </w:docPartObj>
    </w:sdtPr>
    <w:sdtEndPr/>
    <w:sdtContent>
      <w:sdt>
        <w:sdtPr>
          <w:rPr>
            <w:rFonts w:cs="Times New Roman"/>
            <w:szCs w:val="20"/>
          </w:rPr>
          <w:id w:val="1243521826"/>
          <w:docPartObj>
            <w:docPartGallery w:val="Page Numbers (Top of Page)"/>
            <w:docPartUnique/>
          </w:docPartObj>
        </w:sdtPr>
        <w:sdtEndPr/>
        <w:sdtContent>
          <w:p w14:paraId="0F2F6135" w14:textId="77777777" w:rsidR="00C9327F" w:rsidRPr="00641C35" w:rsidRDefault="00C9327F">
            <w:pPr>
              <w:pStyle w:val="Footer"/>
              <w:jc w:val="center"/>
              <w:rPr>
                <w:rFonts w:cs="Times New Roman"/>
                <w:szCs w:val="20"/>
              </w:rPr>
            </w:pPr>
            <w:r w:rsidRPr="00641C35">
              <w:rPr>
                <w:rFonts w:cs="Times New Roman"/>
                <w:szCs w:val="20"/>
              </w:rPr>
              <w:t xml:space="preserve">Page </w:t>
            </w:r>
            <w:r w:rsidRPr="00641C35">
              <w:rPr>
                <w:rFonts w:cs="Times New Roman"/>
                <w:b/>
                <w:bCs/>
                <w:szCs w:val="20"/>
              </w:rPr>
              <w:fldChar w:fldCharType="begin"/>
            </w:r>
            <w:r w:rsidRPr="00641C35">
              <w:rPr>
                <w:rFonts w:cs="Times New Roman"/>
                <w:b/>
                <w:bCs/>
                <w:szCs w:val="20"/>
              </w:rPr>
              <w:instrText xml:space="preserve"> PAGE </w:instrText>
            </w:r>
            <w:r w:rsidRPr="00641C35">
              <w:rPr>
                <w:rFonts w:cs="Times New Roman"/>
                <w:b/>
                <w:bCs/>
                <w:szCs w:val="20"/>
              </w:rPr>
              <w:fldChar w:fldCharType="separate"/>
            </w:r>
            <w:r w:rsidR="00707AD0">
              <w:rPr>
                <w:rFonts w:cs="Times New Roman"/>
                <w:b/>
                <w:bCs/>
                <w:noProof/>
                <w:szCs w:val="20"/>
              </w:rPr>
              <w:t>4</w:t>
            </w:r>
            <w:r w:rsidRPr="00641C35">
              <w:rPr>
                <w:rFonts w:cs="Times New Roman"/>
                <w:b/>
                <w:bCs/>
                <w:szCs w:val="20"/>
              </w:rPr>
              <w:fldChar w:fldCharType="end"/>
            </w:r>
            <w:r w:rsidRPr="00641C35">
              <w:rPr>
                <w:rFonts w:cs="Times New Roman"/>
                <w:szCs w:val="20"/>
              </w:rPr>
              <w:t xml:space="preserve"> of </w:t>
            </w:r>
            <w:r w:rsidRPr="00641C35">
              <w:rPr>
                <w:rFonts w:cs="Times New Roman"/>
                <w:b/>
                <w:bCs/>
                <w:szCs w:val="20"/>
              </w:rPr>
              <w:fldChar w:fldCharType="begin"/>
            </w:r>
            <w:r w:rsidRPr="00641C35">
              <w:rPr>
                <w:rFonts w:cs="Times New Roman"/>
                <w:b/>
                <w:bCs/>
                <w:szCs w:val="20"/>
              </w:rPr>
              <w:instrText xml:space="preserve"> NUMPAGES  </w:instrText>
            </w:r>
            <w:r w:rsidRPr="00641C35">
              <w:rPr>
                <w:rFonts w:cs="Times New Roman"/>
                <w:b/>
                <w:bCs/>
                <w:szCs w:val="20"/>
              </w:rPr>
              <w:fldChar w:fldCharType="separate"/>
            </w:r>
            <w:r w:rsidR="00707AD0">
              <w:rPr>
                <w:rFonts w:cs="Times New Roman"/>
                <w:b/>
                <w:bCs/>
                <w:noProof/>
                <w:szCs w:val="20"/>
              </w:rPr>
              <w:t>4</w:t>
            </w:r>
            <w:r w:rsidRPr="00641C35">
              <w:rPr>
                <w:rFonts w:cs="Times New Roman"/>
                <w:b/>
                <w:bCs/>
                <w:szCs w:val="20"/>
              </w:rPr>
              <w:fldChar w:fldCharType="end"/>
            </w:r>
          </w:p>
        </w:sdtContent>
      </w:sdt>
    </w:sdtContent>
  </w:sdt>
  <w:p w14:paraId="27B0EBEC" w14:textId="77777777" w:rsidR="00C9327F" w:rsidRPr="00641C35" w:rsidRDefault="00C9327F">
    <w:pPr>
      <w:pStyle w:val="Footer"/>
      <w:rPr>
        <w:rFonts w:cs="Times New Roman"/>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63E726" w14:textId="77777777" w:rsidR="00DC4E69" w:rsidRDefault="00DC4E69" w:rsidP="00F046E8">
      <w:r>
        <w:separator/>
      </w:r>
    </w:p>
  </w:footnote>
  <w:footnote w:type="continuationSeparator" w:id="0">
    <w:p w14:paraId="47348177" w14:textId="77777777" w:rsidR="00DC4E69" w:rsidRDefault="00DC4E69" w:rsidP="00F046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57F5B" w14:textId="77777777" w:rsidR="00113960" w:rsidRDefault="00113960" w:rsidP="00113960">
    <w:pPr>
      <w:pStyle w:val="Header"/>
      <w:jc w:val="center"/>
    </w:pPr>
    <w:r w:rsidRPr="008F4C08">
      <w:rPr>
        <w:noProof/>
      </w:rPr>
      <w:drawing>
        <wp:inline distT="0" distB="0" distL="0" distR="0" wp14:anchorId="5EA757D4" wp14:editId="54E13F8C">
          <wp:extent cx="590550" cy="646131"/>
          <wp:effectExtent l="0" t="0" r="0" b="1905"/>
          <wp:docPr id="5" name="Picture 6" descr="{{{coat_alt}}}">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C"/>
    <w:multiLevelType w:val="hybridMultilevel"/>
    <w:tmpl w:val="0000000C"/>
    <w:lvl w:ilvl="0" w:tplc="0000044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F"/>
    <w:multiLevelType w:val="hybridMultilevel"/>
    <w:tmpl w:val="0000000F"/>
    <w:lvl w:ilvl="0" w:tplc="0000057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10"/>
    <w:multiLevelType w:val="hybridMultilevel"/>
    <w:tmpl w:val="00000010"/>
    <w:lvl w:ilvl="0" w:tplc="000005DD">
      <w:start w:val="4"/>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11"/>
    <w:multiLevelType w:val="hybridMultilevel"/>
    <w:tmpl w:val="00000011"/>
    <w:lvl w:ilvl="0" w:tplc="00000641">
      <w:start w:val="15"/>
      <w:numFmt w:val="decimal"/>
      <w:lvlText w:val="%1."/>
      <w:lvlJc w:val="left"/>
      <w:pPr>
        <w:ind w:left="720" w:hanging="360"/>
      </w:pPr>
    </w:lvl>
    <w:lvl w:ilvl="1" w:tplc="0000064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12"/>
    <w:multiLevelType w:val="hybridMultilevel"/>
    <w:tmpl w:val="00000012"/>
    <w:lvl w:ilvl="0" w:tplc="000006A5">
      <w:start w:val="1"/>
      <w:numFmt w:val="bullet"/>
      <w:lvlText w:val="."/>
      <w:lvlJc w:val="left"/>
      <w:pPr>
        <w:ind w:left="9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13"/>
    <w:multiLevelType w:val="hybridMultilevel"/>
    <w:tmpl w:val="00000013"/>
    <w:lvl w:ilvl="0" w:tplc="00000709">
      <w:start w:val="9"/>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14"/>
    <w:multiLevelType w:val="hybridMultilevel"/>
    <w:tmpl w:val="00000014"/>
    <w:lvl w:ilvl="0" w:tplc="0000076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15"/>
    <w:multiLevelType w:val="hybridMultilevel"/>
    <w:tmpl w:val="00000015"/>
    <w:lvl w:ilvl="0" w:tplc="000007D1">
      <w:start w:val="19"/>
      <w:numFmt w:val="decimal"/>
      <w:lvlText w:val="%1."/>
      <w:lvlJc w:val="left"/>
      <w:pPr>
        <w:ind w:left="720" w:hanging="360"/>
      </w:pPr>
    </w:lvl>
    <w:lvl w:ilvl="1" w:tplc="000007D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16"/>
    <w:multiLevelType w:val="hybridMultilevel"/>
    <w:tmpl w:val="00000016"/>
    <w:lvl w:ilvl="0" w:tplc="00000835">
      <w:start w:val="22"/>
      <w:numFmt w:val="decimal"/>
      <w:lvlText w:val="%1."/>
      <w:lvlJc w:val="left"/>
      <w:pPr>
        <w:ind w:left="720" w:hanging="360"/>
      </w:pPr>
    </w:lvl>
    <w:lvl w:ilvl="1" w:tplc="00000836">
      <w:start w:val="1"/>
      <w:numFmt w:val="bullet"/>
      <w:lvlText w:val="."/>
      <w:lvlJc w:val="left"/>
      <w:pPr>
        <w:ind w:left="1440" w:hanging="360"/>
      </w:pPr>
    </w:lvl>
    <w:lvl w:ilvl="2" w:tplc="00000837">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14B55EE"/>
    <w:multiLevelType w:val="singleLevel"/>
    <w:tmpl w:val="3B4AD178"/>
    <w:lvl w:ilvl="0">
      <w:start w:val="1"/>
      <w:numFmt w:val="lowerLetter"/>
      <w:lvlText w:val="(%1)"/>
      <w:lvlJc w:val="left"/>
      <w:pPr>
        <w:tabs>
          <w:tab w:val="num" w:pos="854"/>
        </w:tabs>
        <w:ind w:left="854" w:hanging="570"/>
      </w:pPr>
      <w:rPr>
        <w:rFonts w:hint="default"/>
      </w:rPr>
    </w:lvl>
  </w:abstractNum>
  <w:abstractNum w:abstractNumId="10" w15:restartNumberingAfterBreak="0">
    <w:nsid w:val="05507F9D"/>
    <w:multiLevelType w:val="multilevel"/>
    <w:tmpl w:val="00000014"/>
    <w:lvl w:ilvl="0">
      <w:start w:val="1"/>
      <w:numFmt w:val="bullet"/>
      <w:lvlText w:val="."/>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5FC45E3"/>
    <w:multiLevelType w:val="hybridMultilevel"/>
    <w:tmpl w:val="42D8BE84"/>
    <w:lvl w:ilvl="0" w:tplc="7166D35E">
      <w:start w:val="1"/>
      <w:numFmt w:val="lowerLetter"/>
      <w:lvlText w:val="(%1)"/>
      <w:lvlJc w:val="left"/>
      <w:pPr>
        <w:ind w:left="450" w:hanging="360"/>
      </w:pPr>
      <w:rPr>
        <w:rFonts w:hint="default"/>
      </w:rPr>
    </w:lvl>
    <w:lvl w:ilvl="1" w:tplc="04090019" w:tentative="1">
      <w:start w:val="1"/>
      <w:numFmt w:val="upperLetter"/>
      <w:lvlText w:val="%2."/>
      <w:lvlJc w:val="left"/>
      <w:pPr>
        <w:ind w:left="1173" w:hanging="400"/>
      </w:pPr>
    </w:lvl>
    <w:lvl w:ilvl="2" w:tplc="0409001B" w:tentative="1">
      <w:start w:val="1"/>
      <w:numFmt w:val="lowerRoman"/>
      <w:lvlText w:val="%3."/>
      <w:lvlJc w:val="right"/>
      <w:pPr>
        <w:ind w:left="1573" w:hanging="400"/>
      </w:pPr>
    </w:lvl>
    <w:lvl w:ilvl="3" w:tplc="0409000F" w:tentative="1">
      <w:start w:val="1"/>
      <w:numFmt w:val="decimal"/>
      <w:lvlText w:val="%4."/>
      <w:lvlJc w:val="left"/>
      <w:pPr>
        <w:ind w:left="1973" w:hanging="400"/>
      </w:pPr>
    </w:lvl>
    <w:lvl w:ilvl="4" w:tplc="04090019" w:tentative="1">
      <w:start w:val="1"/>
      <w:numFmt w:val="upperLetter"/>
      <w:lvlText w:val="%5."/>
      <w:lvlJc w:val="left"/>
      <w:pPr>
        <w:ind w:left="2373" w:hanging="400"/>
      </w:pPr>
    </w:lvl>
    <w:lvl w:ilvl="5" w:tplc="0409001B" w:tentative="1">
      <w:start w:val="1"/>
      <w:numFmt w:val="lowerRoman"/>
      <w:lvlText w:val="%6."/>
      <w:lvlJc w:val="right"/>
      <w:pPr>
        <w:ind w:left="2773" w:hanging="400"/>
      </w:pPr>
    </w:lvl>
    <w:lvl w:ilvl="6" w:tplc="0409000F" w:tentative="1">
      <w:start w:val="1"/>
      <w:numFmt w:val="decimal"/>
      <w:lvlText w:val="%7."/>
      <w:lvlJc w:val="left"/>
      <w:pPr>
        <w:ind w:left="3173" w:hanging="400"/>
      </w:pPr>
    </w:lvl>
    <w:lvl w:ilvl="7" w:tplc="04090019" w:tentative="1">
      <w:start w:val="1"/>
      <w:numFmt w:val="upperLetter"/>
      <w:lvlText w:val="%8."/>
      <w:lvlJc w:val="left"/>
      <w:pPr>
        <w:ind w:left="3573" w:hanging="400"/>
      </w:pPr>
    </w:lvl>
    <w:lvl w:ilvl="8" w:tplc="0409001B" w:tentative="1">
      <w:start w:val="1"/>
      <w:numFmt w:val="lowerRoman"/>
      <w:lvlText w:val="%9."/>
      <w:lvlJc w:val="right"/>
      <w:pPr>
        <w:ind w:left="3973" w:hanging="400"/>
      </w:pPr>
    </w:lvl>
  </w:abstractNum>
  <w:abstractNum w:abstractNumId="12" w15:restartNumberingAfterBreak="0">
    <w:nsid w:val="09B8173B"/>
    <w:multiLevelType w:val="hybridMultilevel"/>
    <w:tmpl w:val="E65042DA"/>
    <w:lvl w:ilvl="0" w:tplc="8E38726A">
      <w:start w:val="7"/>
      <w:numFmt w:val="bullet"/>
      <w:lvlText w:val="-"/>
      <w:lvlJc w:val="left"/>
      <w:pPr>
        <w:ind w:left="405" w:hanging="360"/>
      </w:pPr>
      <w:rPr>
        <w:rFonts w:ascii="Times New Roman" w:eastAsiaTheme="minorEastAsia" w:hAnsi="Times New Roman" w:cs="Times New Roman" w:hint="default"/>
      </w:rPr>
    </w:lvl>
    <w:lvl w:ilvl="1" w:tplc="04090003" w:tentative="1">
      <w:start w:val="1"/>
      <w:numFmt w:val="bullet"/>
      <w:lvlText w:val=""/>
      <w:lvlJc w:val="left"/>
      <w:pPr>
        <w:ind w:left="845" w:hanging="400"/>
      </w:pPr>
      <w:rPr>
        <w:rFonts w:ascii="Wingdings" w:hAnsi="Wingdings" w:hint="default"/>
      </w:rPr>
    </w:lvl>
    <w:lvl w:ilvl="2" w:tplc="04090005" w:tentative="1">
      <w:start w:val="1"/>
      <w:numFmt w:val="bullet"/>
      <w:lvlText w:val=""/>
      <w:lvlJc w:val="left"/>
      <w:pPr>
        <w:ind w:left="1245" w:hanging="400"/>
      </w:pPr>
      <w:rPr>
        <w:rFonts w:ascii="Wingdings" w:hAnsi="Wingdings" w:hint="default"/>
      </w:rPr>
    </w:lvl>
    <w:lvl w:ilvl="3" w:tplc="04090001" w:tentative="1">
      <w:start w:val="1"/>
      <w:numFmt w:val="bullet"/>
      <w:lvlText w:val=""/>
      <w:lvlJc w:val="left"/>
      <w:pPr>
        <w:ind w:left="1645" w:hanging="400"/>
      </w:pPr>
      <w:rPr>
        <w:rFonts w:ascii="Wingdings" w:hAnsi="Wingdings" w:hint="default"/>
      </w:rPr>
    </w:lvl>
    <w:lvl w:ilvl="4" w:tplc="04090003" w:tentative="1">
      <w:start w:val="1"/>
      <w:numFmt w:val="bullet"/>
      <w:lvlText w:val=""/>
      <w:lvlJc w:val="left"/>
      <w:pPr>
        <w:ind w:left="2045" w:hanging="400"/>
      </w:pPr>
      <w:rPr>
        <w:rFonts w:ascii="Wingdings" w:hAnsi="Wingdings" w:hint="default"/>
      </w:rPr>
    </w:lvl>
    <w:lvl w:ilvl="5" w:tplc="04090005" w:tentative="1">
      <w:start w:val="1"/>
      <w:numFmt w:val="bullet"/>
      <w:lvlText w:val=""/>
      <w:lvlJc w:val="left"/>
      <w:pPr>
        <w:ind w:left="2445" w:hanging="400"/>
      </w:pPr>
      <w:rPr>
        <w:rFonts w:ascii="Wingdings" w:hAnsi="Wingdings" w:hint="default"/>
      </w:rPr>
    </w:lvl>
    <w:lvl w:ilvl="6" w:tplc="04090001" w:tentative="1">
      <w:start w:val="1"/>
      <w:numFmt w:val="bullet"/>
      <w:lvlText w:val=""/>
      <w:lvlJc w:val="left"/>
      <w:pPr>
        <w:ind w:left="2845" w:hanging="400"/>
      </w:pPr>
      <w:rPr>
        <w:rFonts w:ascii="Wingdings" w:hAnsi="Wingdings" w:hint="default"/>
      </w:rPr>
    </w:lvl>
    <w:lvl w:ilvl="7" w:tplc="04090003" w:tentative="1">
      <w:start w:val="1"/>
      <w:numFmt w:val="bullet"/>
      <w:lvlText w:val=""/>
      <w:lvlJc w:val="left"/>
      <w:pPr>
        <w:ind w:left="3245" w:hanging="400"/>
      </w:pPr>
      <w:rPr>
        <w:rFonts w:ascii="Wingdings" w:hAnsi="Wingdings" w:hint="default"/>
      </w:rPr>
    </w:lvl>
    <w:lvl w:ilvl="8" w:tplc="04090005" w:tentative="1">
      <w:start w:val="1"/>
      <w:numFmt w:val="bullet"/>
      <w:lvlText w:val=""/>
      <w:lvlJc w:val="left"/>
      <w:pPr>
        <w:ind w:left="3645" w:hanging="400"/>
      </w:pPr>
      <w:rPr>
        <w:rFonts w:ascii="Wingdings" w:hAnsi="Wingdings" w:hint="default"/>
      </w:rPr>
    </w:lvl>
  </w:abstractNum>
  <w:abstractNum w:abstractNumId="13" w15:restartNumberingAfterBreak="0">
    <w:nsid w:val="0EA8008C"/>
    <w:multiLevelType w:val="hybridMultilevel"/>
    <w:tmpl w:val="15EC6552"/>
    <w:lvl w:ilvl="0" w:tplc="C87AA24A">
      <w:start w:val="1"/>
      <w:numFmt w:val="lowerLetter"/>
      <w:lvlText w:val="(%1)"/>
      <w:lvlJc w:val="left"/>
      <w:pPr>
        <w:ind w:left="400" w:hanging="400"/>
      </w:pPr>
      <w:rPr>
        <w:rFonts w:cs="Times New Roman" w:hint="default"/>
        <w:u w:val="none"/>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4" w15:restartNumberingAfterBreak="0">
    <w:nsid w:val="0F501590"/>
    <w:multiLevelType w:val="singleLevel"/>
    <w:tmpl w:val="5C327BA0"/>
    <w:lvl w:ilvl="0">
      <w:start w:val="2"/>
      <w:numFmt w:val="lowerLetter"/>
      <w:lvlText w:val="(%1)"/>
      <w:lvlJc w:val="left"/>
      <w:pPr>
        <w:tabs>
          <w:tab w:val="num" w:pos="720"/>
        </w:tabs>
        <w:ind w:left="720" w:hanging="720"/>
      </w:pPr>
      <w:rPr>
        <w:rFonts w:hint="default"/>
      </w:rPr>
    </w:lvl>
  </w:abstractNum>
  <w:abstractNum w:abstractNumId="15" w15:restartNumberingAfterBreak="0">
    <w:nsid w:val="11355B87"/>
    <w:multiLevelType w:val="singleLevel"/>
    <w:tmpl w:val="3B4AD178"/>
    <w:lvl w:ilvl="0">
      <w:start w:val="1"/>
      <w:numFmt w:val="lowerLetter"/>
      <w:lvlText w:val="(%1)"/>
      <w:lvlJc w:val="left"/>
      <w:pPr>
        <w:tabs>
          <w:tab w:val="num" w:pos="854"/>
        </w:tabs>
        <w:ind w:left="854" w:hanging="570"/>
      </w:pPr>
      <w:rPr>
        <w:rFonts w:hint="default"/>
      </w:rPr>
    </w:lvl>
  </w:abstractNum>
  <w:abstractNum w:abstractNumId="16" w15:restartNumberingAfterBreak="0">
    <w:nsid w:val="1C4A04B4"/>
    <w:multiLevelType w:val="singleLevel"/>
    <w:tmpl w:val="3B4AD178"/>
    <w:lvl w:ilvl="0">
      <w:start w:val="1"/>
      <w:numFmt w:val="lowerLetter"/>
      <w:lvlText w:val="(%1)"/>
      <w:lvlJc w:val="left"/>
      <w:pPr>
        <w:tabs>
          <w:tab w:val="num" w:pos="1137"/>
        </w:tabs>
        <w:ind w:left="1137" w:hanging="570"/>
      </w:pPr>
      <w:rPr>
        <w:rFonts w:hint="default"/>
      </w:rPr>
    </w:lvl>
  </w:abstractNum>
  <w:abstractNum w:abstractNumId="17" w15:restartNumberingAfterBreak="0">
    <w:nsid w:val="1CF7615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0CF4A56"/>
    <w:multiLevelType w:val="singleLevel"/>
    <w:tmpl w:val="3B4AD178"/>
    <w:lvl w:ilvl="0">
      <w:start w:val="1"/>
      <w:numFmt w:val="lowerLetter"/>
      <w:lvlText w:val="(%1)"/>
      <w:lvlJc w:val="left"/>
      <w:pPr>
        <w:tabs>
          <w:tab w:val="num" w:pos="2414"/>
        </w:tabs>
        <w:ind w:left="2414" w:hanging="570"/>
      </w:pPr>
      <w:rPr>
        <w:rFonts w:hint="default"/>
      </w:rPr>
    </w:lvl>
  </w:abstractNum>
  <w:abstractNum w:abstractNumId="19" w15:restartNumberingAfterBreak="0">
    <w:nsid w:val="233F4EC2"/>
    <w:multiLevelType w:val="hybridMultilevel"/>
    <w:tmpl w:val="F20405D8"/>
    <w:lvl w:ilvl="0" w:tplc="9BEC3E6A">
      <w:start w:val="2"/>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15:restartNumberingAfterBreak="0">
    <w:nsid w:val="27680156"/>
    <w:multiLevelType w:val="singleLevel"/>
    <w:tmpl w:val="3B4AD178"/>
    <w:lvl w:ilvl="0">
      <w:start w:val="1"/>
      <w:numFmt w:val="lowerLetter"/>
      <w:lvlText w:val="(%1)"/>
      <w:lvlJc w:val="left"/>
      <w:pPr>
        <w:tabs>
          <w:tab w:val="num" w:pos="854"/>
        </w:tabs>
        <w:ind w:left="854" w:hanging="570"/>
      </w:pPr>
      <w:rPr>
        <w:rFonts w:hint="default"/>
      </w:rPr>
    </w:lvl>
  </w:abstractNum>
  <w:abstractNum w:abstractNumId="21" w15:restartNumberingAfterBreak="0">
    <w:nsid w:val="2AF8168E"/>
    <w:multiLevelType w:val="hybridMultilevel"/>
    <w:tmpl w:val="7372403E"/>
    <w:lvl w:ilvl="0" w:tplc="F26A6C8A">
      <w:start w:val="1"/>
      <w:numFmt w:val="decimal"/>
      <w:lvlText w:val="%1)"/>
      <w:lvlJc w:val="left"/>
      <w:pPr>
        <w:ind w:left="1070" w:hanging="360"/>
      </w:pPr>
      <w:rPr>
        <w:rFonts w:eastAsia="Malgun Gothic" w:hint="default"/>
      </w:rPr>
    </w:lvl>
    <w:lvl w:ilvl="1" w:tplc="04090019" w:tentative="1">
      <w:start w:val="1"/>
      <w:numFmt w:val="upperLetter"/>
      <w:lvlText w:val="%2."/>
      <w:lvlJc w:val="left"/>
      <w:pPr>
        <w:ind w:left="1510" w:hanging="400"/>
      </w:pPr>
    </w:lvl>
    <w:lvl w:ilvl="2" w:tplc="0409001B" w:tentative="1">
      <w:start w:val="1"/>
      <w:numFmt w:val="lowerRoman"/>
      <w:lvlText w:val="%3."/>
      <w:lvlJc w:val="right"/>
      <w:pPr>
        <w:ind w:left="1910" w:hanging="400"/>
      </w:pPr>
    </w:lvl>
    <w:lvl w:ilvl="3" w:tplc="0409000F" w:tentative="1">
      <w:start w:val="1"/>
      <w:numFmt w:val="decimal"/>
      <w:lvlText w:val="%4."/>
      <w:lvlJc w:val="left"/>
      <w:pPr>
        <w:ind w:left="2310" w:hanging="400"/>
      </w:pPr>
    </w:lvl>
    <w:lvl w:ilvl="4" w:tplc="04090019" w:tentative="1">
      <w:start w:val="1"/>
      <w:numFmt w:val="upperLetter"/>
      <w:lvlText w:val="%5."/>
      <w:lvlJc w:val="left"/>
      <w:pPr>
        <w:ind w:left="2710" w:hanging="400"/>
      </w:pPr>
    </w:lvl>
    <w:lvl w:ilvl="5" w:tplc="0409001B" w:tentative="1">
      <w:start w:val="1"/>
      <w:numFmt w:val="lowerRoman"/>
      <w:lvlText w:val="%6."/>
      <w:lvlJc w:val="right"/>
      <w:pPr>
        <w:ind w:left="3110" w:hanging="400"/>
      </w:pPr>
    </w:lvl>
    <w:lvl w:ilvl="6" w:tplc="0409000F" w:tentative="1">
      <w:start w:val="1"/>
      <w:numFmt w:val="decimal"/>
      <w:lvlText w:val="%7."/>
      <w:lvlJc w:val="left"/>
      <w:pPr>
        <w:ind w:left="3510" w:hanging="400"/>
      </w:pPr>
    </w:lvl>
    <w:lvl w:ilvl="7" w:tplc="04090019" w:tentative="1">
      <w:start w:val="1"/>
      <w:numFmt w:val="upperLetter"/>
      <w:lvlText w:val="%8."/>
      <w:lvlJc w:val="left"/>
      <w:pPr>
        <w:ind w:left="3910" w:hanging="400"/>
      </w:pPr>
    </w:lvl>
    <w:lvl w:ilvl="8" w:tplc="0409001B" w:tentative="1">
      <w:start w:val="1"/>
      <w:numFmt w:val="lowerRoman"/>
      <w:lvlText w:val="%9."/>
      <w:lvlJc w:val="right"/>
      <w:pPr>
        <w:ind w:left="4310" w:hanging="400"/>
      </w:pPr>
    </w:lvl>
  </w:abstractNum>
  <w:abstractNum w:abstractNumId="22" w15:restartNumberingAfterBreak="0">
    <w:nsid w:val="2EDF6E53"/>
    <w:multiLevelType w:val="singleLevel"/>
    <w:tmpl w:val="3B4AD178"/>
    <w:lvl w:ilvl="0">
      <w:start w:val="1"/>
      <w:numFmt w:val="lowerLetter"/>
      <w:lvlText w:val="(%1)"/>
      <w:lvlJc w:val="left"/>
      <w:pPr>
        <w:tabs>
          <w:tab w:val="num" w:pos="854"/>
        </w:tabs>
        <w:ind w:left="854" w:hanging="570"/>
      </w:pPr>
      <w:rPr>
        <w:rFonts w:hint="default"/>
      </w:rPr>
    </w:lvl>
  </w:abstractNum>
  <w:abstractNum w:abstractNumId="23" w15:restartNumberingAfterBreak="0">
    <w:nsid w:val="3DBC1BE0"/>
    <w:multiLevelType w:val="hybridMultilevel"/>
    <w:tmpl w:val="15EC6552"/>
    <w:lvl w:ilvl="0" w:tplc="C87AA24A">
      <w:start w:val="1"/>
      <w:numFmt w:val="lowerLetter"/>
      <w:lvlText w:val="(%1)"/>
      <w:lvlJc w:val="left"/>
      <w:pPr>
        <w:ind w:left="400" w:hanging="400"/>
      </w:pPr>
      <w:rPr>
        <w:rFonts w:cs="Times New Roman" w:hint="default"/>
        <w:u w:val="none"/>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4" w15:restartNumberingAfterBreak="0">
    <w:nsid w:val="3E101CCC"/>
    <w:multiLevelType w:val="multilevel"/>
    <w:tmpl w:val="4158261A"/>
    <w:lvl w:ilvl="0">
      <w:start w:val="1"/>
      <w:numFmt w:val="decimal"/>
      <w:lvlRestart w:val="0"/>
      <w:pStyle w:val="TabbedL1"/>
      <w:lvlText w:val="%1."/>
      <w:lvlJc w:val="left"/>
      <w:pPr>
        <w:tabs>
          <w:tab w:val="num" w:pos="1440"/>
        </w:tabs>
        <w:ind w:firstLine="720"/>
      </w:pPr>
      <w:rPr>
        <w:rFonts w:ascii="Times New Roman" w:hAnsi="Times New Roman" w:cs="Times New Roman"/>
        <w:b w:val="0"/>
        <w:bCs w:val="0"/>
        <w:i w:val="0"/>
        <w:iCs w:val="0"/>
        <w:caps w:val="0"/>
        <w:strike w:val="0"/>
        <w:dstrike w:val="0"/>
        <w:vanish w:val="0"/>
        <w:color w:val="auto"/>
        <w:sz w:val="24"/>
        <w:szCs w:val="24"/>
        <w:u w:val="none"/>
        <w:effect w:val="none"/>
        <w:vertAlign w:val="baseline"/>
      </w:rPr>
    </w:lvl>
    <w:lvl w:ilvl="1">
      <w:start w:val="1"/>
      <w:numFmt w:val="lowerLetter"/>
      <w:pStyle w:val="TabbedL2"/>
      <w:lvlText w:val="(%2)"/>
      <w:lvlJc w:val="left"/>
      <w:pPr>
        <w:tabs>
          <w:tab w:val="num" w:pos="1713"/>
        </w:tabs>
        <w:ind w:left="-447" w:firstLine="1440"/>
      </w:pPr>
      <w:rPr>
        <w:rFonts w:ascii="Calibri" w:hAnsi="Calibri" w:cs="Wingdings" w:hint="default"/>
        <w:b w:val="0"/>
        <w:bCs w:val="0"/>
        <w:i w:val="0"/>
        <w:iCs w:val="0"/>
        <w:caps w:val="0"/>
        <w:strike w:val="0"/>
        <w:dstrike w:val="0"/>
        <w:vanish w:val="0"/>
        <w:color w:val="auto"/>
        <w:sz w:val="22"/>
        <w:szCs w:val="22"/>
        <w:u w:val="none"/>
        <w:effect w:val="none"/>
        <w:vertAlign w:val="baseline"/>
      </w:rPr>
    </w:lvl>
    <w:lvl w:ilvl="2">
      <w:start w:val="1"/>
      <w:numFmt w:val="lowerRoman"/>
      <w:pStyle w:val="TabbedL3"/>
      <w:lvlText w:val="(%3)"/>
      <w:lvlJc w:val="left"/>
      <w:pPr>
        <w:tabs>
          <w:tab w:val="num" w:pos="2880"/>
        </w:tabs>
        <w:ind w:firstLine="2160"/>
      </w:pPr>
      <w:rPr>
        <w:rFonts w:ascii="Times New Roman" w:hAnsi="Times New Roman" w:cs="Times New Roman"/>
        <w:b w:val="0"/>
        <w:bCs w:val="0"/>
        <w:i w:val="0"/>
        <w:iCs w:val="0"/>
        <w:caps w:val="0"/>
        <w:strike w:val="0"/>
        <w:dstrike w:val="0"/>
        <w:vanish w:val="0"/>
        <w:color w:val="auto"/>
        <w:sz w:val="24"/>
        <w:szCs w:val="24"/>
        <w:u w:val="none"/>
        <w:effect w:val="none"/>
        <w:vertAlign w:val="baseline"/>
      </w:rPr>
    </w:lvl>
    <w:lvl w:ilvl="3">
      <w:start w:val="1"/>
      <w:numFmt w:val="decimal"/>
      <w:pStyle w:val="TabbedL4"/>
      <w:lvlText w:val="(%4)"/>
      <w:lvlJc w:val="left"/>
      <w:pPr>
        <w:tabs>
          <w:tab w:val="num" w:pos="3600"/>
        </w:tabs>
        <w:ind w:firstLine="2880"/>
      </w:pPr>
      <w:rPr>
        <w:rFonts w:ascii="Times New Roman" w:hAnsi="Times New Roman" w:cs="Times New Roman"/>
        <w:b w:val="0"/>
        <w:bCs w:val="0"/>
        <w:i w:val="0"/>
        <w:iCs w:val="0"/>
        <w:caps w:val="0"/>
        <w:strike w:val="0"/>
        <w:dstrike w:val="0"/>
        <w:vanish w:val="0"/>
        <w:color w:val="auto"/>
        <w:sz w:val="24"/>
        <w:szCs w:val="24"/>
        <w:u w:val="none"/>
        <w:effect w:val="none"/>
        <w:vertAlign w:val="baseline"/>
      </w:rPr>
    </w:lvl>
    <w:lvl w:ilvl="4">
      <w:start w:val="1"/>
      <w:numFmt w:val="lowerLetter"/>
      <w:pStyle w:val="TabbedL5"/>
      <w:lvlText w:val="%5."/>
      <w:lvlJc w:val="left"/>
      <w:pPr>
        <w:tabs>
          <w:tab w:val="num" w:pos="4320"/>
        </w:tabs>
        <w:ind w:firstLine="3600"/>
      </w:pPr>
      <w:rPr>
        <w:rFonts w:ascii="Times New Roman" w:hAnsi="Times New Roman" w:cs="Times New Roman"/>
        <w:b w:val="0"/>
        <w:bCs w:val="0"/>
        <w:i w:val="0"/>
        <w:iCs w:val="0"/>
        <w:caps w:val="0"/>
        <w:strike w:val="0"/>
        <w:dstrike w:val="0"/>
        <w:vanish w:val="0"/>
        <w:color w:val="auto"/>
        <w:sz w:val="24"/>
        <w:szCs w:val="24"/>
        <w:u w:val="none"/>
        <w:effect w:val="none"/>
        <w:vertAlign w:val="baseline"/>
      </w:rPr>
    </w:lvl>
    <w:lvl w:ilvl="5">
      <w:start w:val="1"/>
      <w:numFmt w:val="lowerRoman"/>
      <w:pStyle w:val="TabbedL6"/>
      <w:lvlText w:val="%6."/>
      <w:lvlJc w:val="left"/>
      <w:pPr>
        <w:tabs>
          <w:tab w:val="num" w:pos="5040"/>
        </w:tabs>
        <w:ind w:firstLine="4320"/>
      </w:pPr>
      <w:rPr>
        <w:rFonts w:ascii="Times New Roman" w:hAnsi="Times New Roman" w:cs="Times New Roman"/>
        <w:b w:val="0"/>
        <w:bCs w:val="0"/>
        <w:i w:val="0"/>
        <w:iCs w:val="0"/>
        <w:caps w:val="0"/>
        <w:strike w:val="0"/>
        <w:dstrike w:val="0"/>
        <w:vanish w:val="0"/>
        <w:color w:val="auto"/>
        <w:sz w:val="24"/>
        <w:szCs w:val="24"/>
        <w:u w:val="none"/>
        <w:effect w:val="none"/>
        <w:vertAlign w:val="baseline"/>
      </w:rPr>
    </w:lvl>
    <w:lvl w:ilvl="6">
      <w:start w:val="1"/>
      <w:numFmt w:val="decimal"/>
      <w:pStyle w:val="TabbedL7"/>
      <w:lvlText w:val="%7)"/>
      <w:lvlJc w:val="left"/>
      <w:pPr>
        <w:tabs>
          <w:tab w:val="num" w:pos="5760"/>
        </w:tabs>
        <w:ind w:firstLine="5040"/>
      </w:pPr>
      <w:rPr>
        <w:rFonts w:ascii="Times New Roman" w:hAnsi="Times New Roman" w:cs="Times New Roman"/>
        <w:b w:val="0"/>
        <w:bCs w:val="0"/>
        <w:i w:val="0"/>
        <w:iCs w:val="0"/>
        <w:caps w:val="0"/>
        <w:strike w:val="0"/>
        <w:dstrike w:val="0"/>
        <w:vanish w:val="0"/>
        <w:color w:val="auto"/>
        <w:sz w:val="24"/>
        <w:szCs w:val="24"/>
        <w:u w:val="none"/>
        <w:effect w:val="none"/>
        <w:vertAlign w:val="baseline"/>
      </w:rPr>
    </w:lvl>
    <w:lvl w:ilvl="7">
      <w:start w:val="1"/>
      <w:numFmt w:val="lowerLetter"/>
      <w:pStyle w:val="TabbedL8"/>
      <w:lvlText w:val="%8)"/>
      <w:lvlJc w:val="left"/>
      <w:pPr>
        <w:tabs>
          <w:tab w:val="num" w:pos="6480"/>
        </w:tabs>
        <w:ind w:firstLine="5760"/>
      </w:pPr>
      <w:rPr>
        <w:rFonts w:ascii="Times New Roman" w:hAnsi="Times New Roman" w:cs="Times New Roman"/>
        <w:b w:val="0"/>
        <w:bCs w:val="0"/>
        <w:i w:val="0"/>
        <w:iCs w:val="0"/>
        <w:caps w:val="0"/>
        <w:strike w:val="0"/>
        <w:dstrike w:val="0"/>
        <w:vanish w:val="0"/>
        <w:color w:val="auto"/>
        <w:sz w:val="24"/>
        <w:szCs w:val="24"/>
        <w:u w:val="none"/>
        <w:effect w:val="none"/>
        <w:vertAlign w:val="baseline"/>
      </w:rPr>
    </w:lvl>
    <w:lvl w:ilvl="8">
      <w:start w:val="1"/>
      <w:numFmt w:val="lowerRoman"/>
      <w:pStyle w:val="TabbedL9"/>
      <w:lvlText w:val="%9)"/>
      <w:lvlJc w:val="left"/>
      <w:pPr>
        <w:tabs>
          <w:tab w:val="num" w:pos="7200"/>
        </w:tabs>
        <w:ind w:firstLine="6480"/>
      </w:pPr>
      <w:rPr>
        <w:rFonts w:ascii="Times New Roman" w:hAnsi="Times New Roman" w:cs="Times New Roman"/>
        <w:b w:val="0"/>
        <w:bCs w:val="0"/>
        <w:i w:val="0"/>
        <w:iCs w:val="0"/>
        <w:caps w:val="0"/>
        <w:strike w:val="0"/>
        <w:dstrike w:val="0"/>
        <w:vanish w:val="0"/>
        <w:color w:val="auto"/>
        <w:sz w:val="24"/>
        <w:szCs w:val="24"/>
        <w:u w:val="none"/>
        <w:effect w:val="none"/>
        <w:vertAlign w:val="baseline"/>
      </w:rPr>
    </w:lvl>
  </w:abstractNum>
  <w:abstractNum w:abstractNumId="25" w15:restartNumberingAfterBreak="0">
    <w:nsid w:val="3E6B48AA"/>
    <w:multiLevelType w:val="hybridMultilevel"/>
    <w:tmpl w:val="0974F5FC"/>
    <w:lvl w:ilvl="0" w:tplc="6EAE61DE">
      <w:start w:val="1"/>
      <w:numFmt w:val="decimal"/>
      <w:lvlText w:val="%1)"/>
      <w:lvlJc w:val="left"/>
      <w:pPr>
        <w:ind w:left="1070" w:hanging="360"/>
      </w:pPr>
      <w:rPr>
        <w:rFonts w:hint="default"/>
      </w:rPr>
    </w:lvl>
    <w:lvl w:ilvl="1" w:tplc="04090019" w:tentative="1">
      <w:start w:val="1"/>
      <w:numFmt w:val="upperLetter"/>
      <w:lvlText w:val="%2."/>
      <w:lvlJc w:val="left"/>
      <w:pPr>
        <w:ind w:left="1510" w:hanging="400"/>
      </w:pPr>
    </w:lvl>
    <w:lvl w:ilvl="2" w:tplc="0409001B" w:tentative="1">
      <w:start w:val="1"/>
      <w:numFmt w:val="lowerRoman"/>
      <w:lvlText w:val="%3."/>
      <w:lvlJc w:val="right"/>
      <w:pPr>
        <w:ind w:left="1910" w:hanging="400"/>
      </w:pPr>
    </w:lvl>
    <w:lvl w:ilvl="3" w:tplc="0409000F" w:tentative="1">
      <w:start w:val="1"/>
      <w:numFmt w:val="decimal"/>
      <w:lvlText w:val="%4."/>
      <w:lvlJc w:val="left"/>
      <w:pPr>
        <w:ind w:left="2310" w:hanging="400"/>
      </w:pPr>
    </w:lvl>
    <w:lvl w:ilvl="4" w:tplc="04090019" w:tentative="1">
      <w:start w:val="1"/>
      <w:numFmt w:val="upperLetter"/>
      <w:lvlText w:val="%5."/>
      <w:lvlJc w:val="left"/>
      <w:pPr>
        <w:ind w:left="2710" w:hanging="400"/>
      </w:pPr>
    </w:lvl>
    <w:lvl w:ilvl="5" w:tplc="0409001B" w:tentative="1">
      <w:start w:val="1"/>
      <w:numFmt w:val="lowerRoman"/>
      <w:lvlText w:val="%6."/>
      <w:lvlJc w:val="right"/>
      <w:pPr>
        <w:ind w:left="3110" w:hanging="400"/>
      </w:pPr>
    </w:lvl>
    <w:lvl w:ilvl="6" w:tplc="0409000F" w:tentative="1">
      <w:start w:val="1"/>
      <w:numFmt w:val="decimal"/>
      <w:lvlText w:val="%7."/>
      <w:lvlJc w:val="left"/>
      <w:pPr>
        <w:ind w:left="3510" w:hanging="400"/>
      </w:pPr>
    </w:lvl>
    <w:lvl w:ilvl="7" w:tplc="04090019" w:tentative="1">
      <w:start w:val="1"/>
      <w:numFmt w:val="upperLetter"/>
      <w:lvlText w:val="%8."/>
      <w:lvlJc w:val="left"/>
      <w:pPr>
        <w:ind w:left="3910" w:hanging="400"/>
      </w:pPr>
    </w:lvl>
    <w:lvl w:ilvl="8" w:tplc="0409001B" w:tentative="1">
      <w:start w:val="1"/>
      <w:numFmt w:val="lowerRoman"/>
      <w:lvlText w:val="%9."/>
      <w:lvlJc w:val="right"/>
      <w:pPr>
        <w:ind w:left="4310" w:hanging="400"/>
      </w:pPr>
    </w:lvl>
  </w:abstractNum>
  <w:abstractNum w:abstractNumId="26" w15:restartNumberingAfterBreak="0">
    <w:nsid w:val="3FEF6DE8"/>
    <w:multiLevelType w:val="singleLevel"/>
    <w:tmpl w:val="3B4AD178"/>
    <w:lvl w:ilvl="0">
      <w:start w:val="1"/>
      <w:numFmt w:val="lowerLetter"/>
      <w:lvlText w:val="(%1)"/>
      <w:lvlJc w:val="left"/>
      <w:pPr>
        <w:tabs>
          <w:tab w:val="num" w:pos="854"/>
        </w:tabs>
        <w:ind w:left="854" w:hanging="570"/>
      </w:pPr>
      <w:rPr>
        <w:rFonts w:hint="default"/>
      </w:rPr>
    </w:lvl>
  </w:abstractNum>
  <w:abstractNum w:abstractNumId="27" w15:restartNumberingAfterBreak="0">
    <w:nsid w:val="40914589"/>
    <w:multiLevelType w:val="singleLevel"/>
    <w:tmpl w:val="3B4AD178"/>
    <w:lvl w:ilvl="0">
      <w:start w:val="1"/>
      <w:numFmt w:val="lowerLetter"/>
      <w:lvlText w:val="(%1)"/>
      <w:lvlJc w:val="left"/>
      <w:pPr>
        <w:tabs>
          <w:tab w:val="num" w:pos="854"/>
        </w:tabs>
        <w:ind w:left="854" w:hanging="570"/>
      </w:pPr>
      <w:rPr>
        <w:rFonts w:hint="default"/>
      </w:rPr>
    </w:lvl>
  </w:abstractNum>
  <w:abstractNum w:abstractNumId="28" w15:restartNumberingAfterBreak="0">
    <w:nsid w:val="4B1F2A66"/>
    <w:multiLevelType w:val="hybridMultilevel"/>
    <w:tmpl w:val="ED987CFA"/>
    <w:lvl w:ilvl="0" w:tplc="54A23FCC">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C8C647D"/>
    <w:multiLevelType w:val="hybridMultilevel"/>
    <w:tmpl w:val="BCB88A72"/>
    <w:lvl w:ilvl="0" w:tplc="7624B008">
      <w:start w:val="1"/>
      <w:numFmt w:val="lowerLetter"/>
      <w:lvlText w:val="(%1)"/>
      <w:lvlJc w:val="left"/>
      <w:pPr>
        <w:ind w:left="360" w:hanging="360"/>
      </w:pPr>
      <w:rPr>
        <w:rFonts w:hint="default"/>
      </w:rPr>
    </w:lvl>
    <w:lvl w:ilvl="1" w:tplc="04090019">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30" w15:restartNumberingAfterBreak="0">
    <w:nsid w:val="4DED4411"/>
    <w:multiLevelType w:val="hybridMultilevel"/>
    <w:tmpl w:val="E12E2750"/>
    <w:lvl w:ilvl="0" w:tplc="04090019">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12B2423"/>
    <w:multiLevelType w:val="singleLevel"/>
    <w:tmpl w:val="3B4AD178"/>
    <w:lvl w:ilvl="0">
      <w:start w:val="1"/>
      <w:numFmt w:val="lowerLetter"/>
      <w:lvlText w:val="(%1)"/>
      <w:lvlJc w:val="left"/>
      <w:pPr>
        <w:tabs>
          <w:tab w:val="num" w:pos="854"/>
        </w:tabs>
        <w:ind w:left="854" w:hanging="570"/>
      </w:pPr>
      <w:rPr>
        <w:rFonts w:hint="default"/>
      </w:rPr>
    </w:lvl>
  </w:abstractNum>
  <w:abstractNum w:abstractNumId="32" w15:restartNumberingAfterBreak="0">
    <w:nsid w:val="522C1B18"/>
    <w:multiLevelType w:val="hybridMultilevel"/>
    <w:tmpl w:val="3900243A"/>
    <w:lvl w:ilvl="0" w:tplc="BFACC4D2">
      <w:start w:val="1"/>
      <w:numFmt w:val="lowerLetter"/>
      <w:lvlText w:val="%1)"/>
      <w:lvlJc w:val="left"/>
      <w:pPr>
        <w:ind w:left="927" w:hanging="360"/>
      </w:pPr>
      <w:rPr>
        <w:rFonts w:hint="default"/>
        <w:sz w:val="24"/>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3" w15:restartNumberingAfterBreak="0">
    <w:nsid w:val="54811A74"/>
    <w:multiLevelType w:val="singleLevel"/>
    <w:tmpl w:val="3B4AD178"/>
    <w:lvl w:ilvl="0">
      <w:start w:val="1"/>
      <w:numFmt w:val="lowerLetter"/>
      <w:lvlText w:val="(%1)"/>
      <w:lvlJc w:val="left"/>
      <w:pPr>
        <w:tabs>
          <w:tab w:val="num" w:pos="854"/>
        </w:tabs>
        <w:ind w:left="854" w:hanging="570"/>
      </w:pPr>
      <w:rPr>
        <w:rFonts w:hint="default"/>
      </w:rPr>
    </w:lvl>
  </w:abstractNum>
  <w:abstractNum w:abstractNumId="34" w15:restartNumberingAfterBreak="0">
    <w:nsid w:val="57AC3110"/>
    <w:multiLevelType w:val="singleLevel"/>
    <w:tmpl w:val="3B4AD178"/>
    <w:lvl w:ilvl="0">
      <w:start w:val="1"/>
      <w:numFmt w:val="lowerLetter"/>
      <w:lvlText w:val="(%1)"/>
      <w:lvlJc w:val="left"/>
      <w:pPr>
        <w:tabs>
          <w:tab w:val="num" w:pos="1137"/>
        </w:tabs>
        <w:ind w:left="1137" w:hanging="570"/>
      </w:pPr>
      <w:rPr>
        <w:rFonts w:hint="default"/>
      </w:rPr>
    </w:lvl>
  </w:abstractNum>
  <w:abstractNum w:abstractNumId="35" w15:restartNumberingAfterBreak="0">
    <w:nsid w:val="59DD3A30"/>
    <w:multiLevelType w:val="hybridMultilevel"/>
    <w:tmpl w:val="210C0FD2"/>
    <w:lvl w:ilvl="0" w:tplc="6EAE61DE">
      <w:start w:val="1"/>
      <w:numFmt w:val="decimal"/>
      <w:lvlText w:val="%1)"/>
      <w:lvlJc w:val="left"/>
      <w:pPr>
        <w:ind w:left="684" w:hanging="400"/>
      </w:pPr>
      <w:rPr>
        <w:rFonts w:hint="default"/>
      </w:rPr>
    </w:lvl>
    <w:lvl w:ilvl="1" w:tplc="04090019" w:tentative="1">
      <w:start w:val="1"/>
      <w:numFmt w:val="upperLetter"/>
      <w:lvlText w:val="%2."/>
      <w:lvlJc w:val="left"/>
      <w:pPr>
        <w:ind w:left="1084" w:hanging="400"/>
      </w:pPr>
    </w:lvl>
    <w:lvl w:ilvl="2" w:tplc="0409001B" w:tentative="1">
      <w:start w:val="1"/>
      <w:numFmt w:val="lowerRoman"/>
      <w:lvlText w:val="%3."/>
      <w:lvlJc w:val="right"/>
      <w:pPr>
        <w:ind w:left="1484" w:hanging="400"/>
      </w:pPr>
    </w:lvl>
    <w:lvl w:ilvl="3" w:tplc="0409000F" w:tentative="1">
      <w:start w:val="1"/>
      <w:numFmt w:val="decimal"/>
      <w:lvlText w:val="%4."/>
      <w:lvlJc w:val="left"/>
      <w:pPr>
        <w:ind w:left="1884" w:hanging="400"/>
      </w:pPr>
    </w:lvl>
    <w:lvl w:ilvl="4" w:tplc="04090019" w:tentative="1">
      <w:start w:val="1"/>
      <w:numFmt w:val="upperLetter"/>
      <w:lvlText w:val="%5."/>
      <w:lvlJc w:val="left"/>
      <w:pPr>
        <w:ind w:left="2284" w:hanging="400"/>
      </w:pPr>
    </w:lvl>
    <w:lvl w:ilvl="5" w:tplc="0409001B" w:tentative="1">
      <w:start w:val="1"/>
      <w:numFmt w:val="lowerRoman"/>
      <w:lvlText w:val="%6."/>
      <w:lvlJc w:val="right"/>
      <w:pPr>
        <w:ind w:left="2684" w:hanging="400"/>
      </w:pPr>
    </w:lvl>
    <w:lvl w:ilvl="6" w:tplc="0409000F" w:tentative="1">
      <w:start w:val="1"/>
      <w:numFmt w:val="decimal"/>
      <w:lvlText w:val="%7."/>
      <w:lvlJc w:val="left"/>
      <w:pPr>
        <w:ind w:left="3084" w:hanging="400"/>
      </w:pPr>
    </w:lvl>
    <w:lvl w:ilvl="7" w:tplc="04090019" w:tentative="1">
      <w:start w:val="1"/>
      <w:numFmt w:val="upperLetter"/>
      <w:lvlText w:val="%8."/>
      <w:lvlJc w:val="left"/>
      <w:pPr>
        <w:ind w:left="3484" w:hanging="400"/>
      </w:pPr>
    </w:lvl>
    <w:lvl w:ilvl="8" w:tplc="0409001B" w:tentative="1">
      <w:start w:val="1"/>
      <w:numFmt w:val="lowerRoman"/>
      <w:lvlText w:val="%9."/>
      <w:lvlJc w:val="right"/>
      <w:pPr>
        <w:ind w:left="3884" w:hanging="400"/>
      </w:pPr>
    </w:lvl>
  </w:abstractNum>
  <w:abstractNum w:abstractNumId="36" w15:restartNumberingAfterBreak="0">
    <w:nsid w:val="5A7E4AA2"/>
    <w:multiLevelType w:val="singleLevel"/>
    <w:tmpl w:val="3B4AD178"/>
    <w:lvl w:ilvl="0">
      <w:start w:val="1"/>
      <w:numFmt w:val="lowerLetter"/>
      <w:lvlText w:val="(%1)"/>
      <w:lvlJc w:val="left"/>
      <w:pPr>
        <w:tabs>
          <w:tab w:val="num" w:pos="2414"/>
        </w:tabs>
        <w:ind w:left="2414" w:hanging="570"/>
      </w:pPr>
      <w:rPr>
        <w:rFonts w:hint="default"/>
      </w:rPr>
    </w:lvl>
  </w:abstractNum>
  <w:abstractNum w:abstractNumId="37" w15:restartNumberingAfterBreak="0">
    <w:nsid w:val="5E28657E"/>
    <w:multiLevelType w:val="singleLevel"/>
    <w:tmpl w:val="3B4AD178"/>
    <w:lvl w:ilvl="0">
      <w:start w:val="1"/>
      <w:numFmt w:val="lowerLetter"/>
      <w:lvlText w:val="(%1)"/>
      <w:lvlJc w:val="left"/>
      <w:pPr>
        <w:tabs>
          <w:tab w:val="num" w:pos="2414"/>
        </w:tabs>
        <w:ind w:left="2414" w:hanging="570"/>
      </w:pPr>
      <w:rPr>
        <w:rFonts w:hint="default"/>
      </w:rPr>
    </w:lvl>
  </w:abstractNum>
  <w:abstractNum w:abstractNumId="38" w15:restartNumberingAfterBreak="0">
    <w:nsid w:val="61A24844"/>
    <w:multiLevelType w:val="singleLevel"/>
    <w:tmpl w:val="8E364AE0"/>
    <w:lvl w:ilvl="0">
      <w:start w:val="1"/>
      <w:numFmt w:val="lowerRoman"/>
      <w:lvlText w:val="%1)"/>
      <w:lvlJc w:val="left"/>
      <w:pPr>
        <w:tabs>
          <w:tab w:val="num" w:pos="1430"/>
        </w:tabs>
        <w:ind w:left="1107" w:hanging="397"/>
      </w:pPr>
    </w:lvl>
  </w:abstractNum>
  <w:abstractNum w:abstractNumId="39" w15:restartNumberingAfterBreak="0">
    <w:nsid w:val="65414459"/>
    <w:multiLevelType w:val="hybridMultilevel"/>
    <w:tmpl w:val="B496861A"/>
    <w:lvl w:ilvl="0" w:tplc="BFACC4D2">
      <w:start w:val="1"/>
      <w:numFmt w:val="lowerLetter"/>
      <w:lvlText w:val="%1)"/>
      <w:lvlJc w:val="left"/>
      <w:pPr>
        <w:ind w:left="927" w:hanging="360"/>
      </w:pPr>
      <w:rPr>
        <w:rFonts w:hint="default"/>
        <w:sz w:val="24"/>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0" w15:restartNumberingAfterBreak="0">
    <w:nsid w:val="65F06901"/>
    <w:multiLevelType w:val="hybridMultilevel"/>
    <w:tmpl w:val="50F8BA6A"/>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6A64196"/>
    <w:multiLevelType w:val="singleLevel"/>
    <w:tmpl w:val="3B4AD178"/>
    <w:lvl w:ilvl="0">
      <w:start w:val="1"/>
      <w:numFmt w:val="lowerLetter"/>
      <w:lvlText w:val="(%1)"/>
      <w:lvlJc w:val="left"/>
      <w:pPr>
        <w:tabs>
          <w:tab w:val="num" w:pos="854"/>
        </w:tabs>
        <w:ind w:left="854" w:hanging="570"/>
      </w:pPr>
      <w:rPr>
        <w:rFonts w:hint="default"/>
      </w:rPr>
    </w:lvl>
  </w:abstractNum>
  <w:abstractNum w:abstractNumId="42" w15:restartNumberingAfterBreak="0">
    <w:nsid w:val="6AEE03BE"/>
    <w:multiLevelType w:val="singleLevel"/>
    <w:tmpl w:val="3B4AD178"/>
    <w:lvl w:ilvl="0">
      <w:start w:val="1"/>
      <w:numFmt w:val="lowerLetter"/>
      <w:lvlText w:val="(%1)"/>
      <w:lvlJc w:val="left"/>
      <w:pPr>
        <w:tabs>
          <w:tab w:val="num" w:pos="854"/>
        </w:tabs>
        <w:ind w:left="854" w:hanging="570"/>
      </w:pPr>
      <w:rPr>
        <w:rFonts w:hint="default"/>
      </w:rPr>
    </w:lvl>
  </w:abstractNum>
  <w:abstractNum w:abstractNumId="43" w15:restartNumberingAfterBreak="0">
    <w:nsid w:val="70CC03FF"/>
    <w:multiLevelType w:val="singleLevel"/>
    <w:tmpl w:val="3B4AD178"/>
    <w:lvl w:ilvl="0">
      <w:start w:val="1"/>
      <w:numFmt w:val="lowerLetter"/>
      <w:lvlText w:val="(%1)"/>
      <w:lvlJc w:val="left"/>
      <w:pPr>
        <w:tabs>
          <w:tab w:val="num" w:pos="854"/>
        </w:tabs>
        <w:ind w:left="854" w:hanging="570"/>
      </w:pPr>
      <w:rPr>
        <w:rFonts w:hint="default"/>
      </w:rPr>
    </w:lvl>
  </w:abstractNum>
  <w:abstractNum w:abstractNumId="44" w15:restartNumberingAfterBreak="0">
    <w:nsid w:val="71841595"/>
    <w:multiLevelType w:val="singleLevel"/>
    <w:tmpl w:val="FFFFFFFF"/>
    <w:lvl w:ilvl="0">
      <w:start w:val="1"/>
      <w:numFmt w:val="bullet"/>
      <w:lvlText w:val=""/>
      <w:legacy w:legacy="1" w:legacySpace="0" w:legacyIndent="283"/>
      <w:lvlJc w:val="left"/>
      <w:pPr>
        <w:ind w:left="850" w:hanging="283"/>
      </w:pPr>
      <w:rPr>
        <w:rFonts w:ascii="Symbol" w:hAnsi="Symbol" w:hint="default"/>
      </w:rPr>
    </w:lvl>
  </w:abstractNum>
  <w:abstractNum w:abstractNumId="45" w15:restartNumberingAfterBreak="0">
    <w:nsid w:val="74DA1689"/>
    <w:multiLevelType w:val="hybridMultilevel"/>
    <w:tmpl w:val="BCB88A72"/>
    <w:lvl w:ilvl="0" w:tplc="7624B008">
      <w:start w:val="1"/>
      <w:numFmt w:val="lowerLetter"/>
      <w:lvlText w:val="(%1)"/>
      <w:lvlJc w:val="left"/>
      <w:pPr>
        <w:ind w:left="1367" w:hanging="360"/>
      </w:pPr>
      <w:rPr>
        <w:rFonts w:hint="default"/>
      </w:rPr>
    </w:lvl>
    <w:lvl w:ilvl="1" w:tplc="04090019">
      <w:start w:val="1"/>
      <w:numFmt w:val="upperLetter"/>
      <w:lvlText w:val="%2."/>
      <w:lvlJc w:val="left"/>
      <w:pPr>
        <w:ind w:left="1807" w:hanging="400"/>
      </w:pPr>
    </w:lvl>
    <w:lvl w:ilvl="2" w:tplc="0409001B" w:tentative="1">
      <w:start w:val="1"/>
      <w:numFmt w:val="lowerRoman"/>
      <w:lvlText w:val="%3."/>
      <w:lvlJc w:val="right"/>
      <w:pPr>
        <w:ind w:left="2207" w:hanging="400"/>
      </w:pPr>
    </w:lvl>
    <w:lvl w:ilvl="3" w:tplc="0409000F" w:tentative="1">
      <w:start w:val="1"/>
      <w:numFmt w:val="decimal"/>
      <w:lvlText w:val="%4."/>
      <w:lvlJc w:val="left"/>
      <w:pPr>
        <w:ind w:left="2607" w:hanging="400"/>
      </w:pPr>
    </w:lvl>
    <w:lvl w:ilvl="4" w:tplc="04090019" w:tentative="1">
      <w:start w:val="1"/>
      <w:numFmt w:val="upperLetter"/>
      <w:lvlText w:val="%5."/>
      <w:lvlJc w:val="left"/>
      <w:pPr>
        <w:ind w:left="3007" w:hanging="400"/>
      </w:pPr>
    </w:lvl>
    <w:lvl w:ilvl="5" w:tplc="0409001B" w:tentative="1">
      <w:start w:val="1"/>
      <w:numFmt w:val="lowerRoman"/>
      <w:lvlText w:val="%6."/>
      <w:lvlJc w:val="right"/>
      <w:pPr>
        <w:ind w:left="3407" w:hanging="400"/>
      </w:pPr>
    </w:lvl>
    <w:lvl w:ilvl="6" w:tplc="0409000F" w:tentative="1">
      <w:start w:val="1"/>
      <w:numFmt w:val="decimal"/>
      <w:lvlText w:val="%7."/>
      <w:lvlJc w:val="left"/>
      <w:pPr>
        <w:ind w:left="3807" w:hanging="400"/>
      </w:pPr>
    </w:lvl>
    <w:lvl w:ilvl="7" w:tplc="04090019" w:tentative="1">
      <w:start w:val="1"/>
      <w:numFmt w:val="upperLetter"/>
      <w:lvlText w:val="%8."/>
      <w:lvlJc w:val="left"/>
      <w:pPr>
        <w:ind w:left="4207" w:hanging="400"/>
      </w:pPr>
    </w:lvl>
    <w:lvl w:ilvl="8" w:tplc="0409001B" w:tentative="1">
      <w:start w:val="1"/>
      <w:numFmt w:val="lowerRoman"/>
      <w:lvlText w:val="%9."/>
      <w:lvlJc w:val="right"/>
      <w:pPr>
        <w:ind w:left="4607" w:hanging="400"/>
      </w:pPr>
    </w:lvl>
  </w:abstractNum>
  <w:abstractNum w:abstractNumId="46" w15:restartNumberingAfterBreak="0">
    <w:nsid w:val="79C82E64"/>
    <w:multiLevelType w:val="singleLevel"/>
    <w:tmpl w:val="3B4AD178"/>
    <w:lvl w:ilvl="0">
      <w:start w:val="1"/>
      <w:numFmt w:val="lowerLetter"/>
      <w:lvlText w:val="(%1)"/>
      <w:lvlJc w:val="left"/>
      <w:pPr>
        <w:tabs>
          <w:tab w:val="num" w:pos="2414"/>
        </w:tabs>
        <w:ind w:left="2414" w:hanging="570"/>
      </w:pPr>
      <w:rPr>
        <w:rFonts w:hint="default"/>
      </w:rPr>
    </w:lvl>
  </w:abstractNum>
  <w:abstractNum w:abstractNumId="47" w15:restartNumberingAfterBreak="0">
    <w:nsid w:val="7E5E3829"/>
    <w:multiLevelType w:val="singleLevel"/>
    <w:tmpl w:val="F15E44F2"/>
    <w:lvl w:ilvl="0">
      <w:start w:val="1"/>
      <w:numFmt w:val="lowerLetter"/>
      <w:lvlText w:val="(%1)"/>
      <w:lvlJc w:val="left"/>
      <w:pPr>
        <w:tabs>
          <w:tab w:val="num" w:pos="720"/>
        </w:tabs>
        <w:ind w:left="720" w:hanging="720"/>
      </w:pPr>
      <w:rPr>
        <w:rFonts w:ascii="Times New Roman" w:hAnsi="Times New Roman" w:hint="default"/>
        <w:b w:val="0"/>
        <w:i w:val="0"/>
        <w:sz w:val="20"/>
        <w:szCs w:val="20"/>
      </w:rPr>
    </w:lvl>
  </w:abstractNum>
  <w:num w:numId="1">
    <w:abstractNumId w:val="17"/>
  </w:num>
  <w:num w:numId="2">
    <w:abstractNumId w:val="44"/>
  </w:num>
  <w:num w:numId="3">
    <w:abstractNumId w:val="14"/>
  </w:num>
  <w:num w:numId="4">
    <w:abstractNumId w:val="47"/>
  </w:num>
  <w:num w:numId="5">
    <w:abstractNumId w:val="25"/>
  </w:num>
  <w:num w:numId="6">
    <w:abstractNumId w:val="15"/>
  </w:num>
  <w:num w:numId="7">
    <w:abstractNumId w:val="38"/>
  </w:num>
  <w:num w:numId="8">
    <w:abstractNumId w:val="16"/>
  </w:num>
  <w:num w:numId="9">
    <w:abstractNumId w:val="0"/>
  </w:num>
  <w:num w:numId="10">
    <w:abstractNumId w:val="1"/>
  </w:num>
  <w:num w:numId="11">
    <w:abstractNumId w:val="2"/>
  </w:num>
  <w:num w:numId="12">
    <w:abstractNumId w:val="3"/>
  </w:num>
  <w:num w:numId="13">
    <w:abstractNumId w:val="4"/>
  </w:num>
  <w:num w:numId="14">
    <w:abstractNumId w:val="5"/>
  </w:num>
  <w:num w:numId="15">
    <w:abstractNumId w:val="6"/>
  </w:num>
  <w:num w:numId="16">
    <w:abstractNumId w:val="7"/>
  </w:num>
  <w:num w:numId="17">
    <w:abstractNumId w:val="18"/>
  </w:num>
  <w:num w:numId="18">
    <w:abstractNumId w:val="11"/>
  </w:num>
  <w:num w:numId="19">
    <w:abstractNumId w:val="21"/>
  </w:num>
  <w:num w:numId="20">
    <w:abstractNumId w:val="8"/>
  </w:num>
  <w:num w:numId="21">
    <w:abstractNumId w:val="45"/>
  </w:num>
  <w:num w:numId="22">
    <w:abstractNumId w:val="29"/>
  </w:num>
  <w:num w:numId="23">
    <w:abstractNumId w:val="10"/>
  </w:num>
  <w:num w:numId="24">
    <w:abstractNumId w:val="37"/>
  </w:num>
  <w:num w:numId="25">
    <w:abstractNumId w:val="27"/>
  </w:num>
  <w:num w:numId="26">
    <w:abstractNumId w:val="46"/>
  </w:num>
  <w:num w:numId="27">
    <w:abstractNumId w:val="41"/>
  </w:num>
  <w:num w:numId="28">
    <w:abstractNumId w:val="19"/>
  </w:num>
  <w:num w:numId="29">
    <w:abstractNumId w:val="34"/>
  </w:num>
  <w:num w:numId="30">
    <w:abstractNumId w:val="24"/>
  </w:num>
  <w:num w:numId="31">
    <w:abstractNumId w:val="23"/>
  </w:num>
  <w:num w:numId="32">
    <w:abstractNumId w:val="13"/>
  </w:num>
  <w:num w:numId="33">
    <w:abstractNumId w:val="31"/>
  </w:num>
  <w:num w:numId="34">
    <w:abstractNumId w:val="42"/>
  </w:num>
  <w:num w:numId="35">
    <w:abstractNumId w:val="22"/>
  </w:num>
  <w:num w:numId="36">
    <w:abstractNumId w:val="20"/>
  </w:num>
  <w:num w:numId="37">
    <w:abstractNumId w:val="43"/>
  </w:num>
  <w:num w:numId="38">
    <w:abstractNumId w:val="26"/>
  </w:num>
  <w:num w:numId="39">
    <w:abstractNumId w:val="36"/>
  </w:num>
  <w:num w:numId="40">
    <w:abstractNumId w:val="12"/>
  </w:num>
  <w:num w:numId="41">
    <w:abstractNumId w:val="9"/>
  </w:num>
  <w:num w:numId="42">
    <w:abstractNumId w:val="35"/>
  </w:num>
  <w:num w:numId="43">
    <w:abstractNumId w:val="33"/>
  </w:num>
  <w:num w:numId="44">
    <w:abstractNumId w:val="30"/>
  </w:num>
  <w:num w:numId="45">
    <w:abstractNumId w:val="28"/>
  </w:num>
  <w:num w:numId="46">
    <w:abstractNumId w:val="40"/>
  </w:num>
  <w:num w:numId="47">
    <w:abstractNumId w:val="32"/>
  </w:num>
  <w:num w:numId="48">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444"/>
    <w:rsid w:val="00007B40"/>
    <w:rsid w:val="000133E8"/>
    <w:rsid w:val="00017AFE"/>
    <w:rsid w:val="000429E2"/>
    <w:rsid w:val="000545B0"/>
    <w:rsid w:val="00064BB7"/>
    <w:rsid w:val="00066C77"/>
    <w:rsid w:val="00071BEB"/>
    <w:rsid w:val="0008062B"/>
    <w:rsid w:val="00085CB4"/>
    <w:rsid w:val="00086BED"/>
    <w:rsid w:val="00095D99"/>
    <w:rsid w:val="000A43ED"/>
    <w:rsid w:val="000B554A"/>
    <w:rsid w:val="000B7156"/>
    <w:rsid w:val="000C13E7"/>
    <w:rsid w:val="000E566C"/>
    <w:rsid w:val="000E6CEE"/>
    <w:rsid w:val="000F764A"/>
    <w:rsid w:val="00110D11"/>
    <w:rsid w:val="00113960"/>
    <w:rsid w:val="00116D31"/>
    <w:rsid w:val="001244A0"/>
    <w:rsid w:val="0015173B"/>
    <w:rsid w:val="001C0282"/>
    <w:rsid w:val="001E16A6"/>
    <w:rsid w:val="001F757D"/>
    <w:rsid w:val="00222EAB"/>
    <w:rsid w:val="002357D6"/>
    <w:rsid w:val="00243F61"/>
    <w:rsid w:val="0028239B"/>
    <w:rsid w:val="00294FF9"/>
    <w:rsid w:val="002A2BB3"/>
    <w:rsid w:val="002A2D3D"/>
    <w:rsid w:val="002A56BC"/>
    <w:rsid w:val="002E21CE"/>
    <w:rsid w:val="002E4A1F"/>
    <w:rsid w:val="002F2DAD"/>
    <w:rsid w:val="002F2F74"/>
    <w:rsid w:val="003036BB"/>
    <w:rsid w:val="00311A3A"/>
    <w:rsid w:val="00312A52"/>
    <w:rsid w:val="0032537E"/>
    <w:rsid w:val="00341719"/>
    <w:rsid w:val="00352A0F"/>
    <w:rsid w:val="00363444"/>
    <w:rsid w:val="00364B73"/>
    <w:rsid w:val="00380CD5"/>
    <w:rsid w:val="003841AD"/>
    <w:rsid w:val="003B6B49"/>
    <w:rsid w:val="003C26DE"/>
    <w:rsid w:val="003F59E2"/>
    <w:rsid w:val="003F6C89"/>
    <w:rsid w:val="004546FF"/>
    <w:rsid w:val="00464977"/>
    <w:rsid w:val="00471E29"/>
    <w:rsid w:val="00472BE4"/>
    <w:rsid w:val="004977E0"/>
    <w:rsid w:val="004A36DD"/>
    <w:rsid w:val="004C0789"/>
    <w:rsid w:val="004D129C"/>
    <w:rsid w:val="004E07D9"/>
    <w:rsid w:val="00507F88"/>
    <w:rsid w:val="00517A42"/>
    <w:rsid w:val="0052574B"/>
    <w:rsid w:val="005633A2"/>
    <w:rsid w:val="00567A84"/>
    <w:rsid w:val="005722F4"/>
    <w:rsid w:val="00573CA7"/>
    <w:rsid w:val="005842D1"/>
    <w:rsid w:val="005A4945"/>
    <w:rsid w:val="005B11E0"/>
    <w:rsid w:val="005B14DA"/>
    <w:rsid w:val="005C3C47"/>
    <w:rsid w:val="00607076"/>
    <w:rsid w:val="00616463"/>
    <w:rsid w:val="006202D6"/>
    <w:rsid w:val="0063534B"/>
    <w:rsid w:val="00635C27"/>
    <w:rsid w:val="00637C0C"/>
    <w:rsid w:val="00641C35"/>
    <w:rsid w:val="00643C53"/>
    <w:rsid w:val="00644AC6"/>
    <w:rsid w:val="00646A10"/>
    <w:rsid w:val="0066138F"/>
    <w:rsid w:val="00684CC3"/>
    <w:rsid w:val="006957B7"/>
    <w:rsid w:val="006B3D99"/>
    <w:rsid w:val="006D253A"/>
    <w:rsid w:val="006F710B"/>
    <w:rsid w:val="00707AD0"/>
    <w:rsid w:val="00710F24"/>
    <w:rsid w:val="00720677"/>
    <w:rsid w:val="0073566C"/>
    <w:rsid w:val="0074384A"/>
    <w:rsid w:val="0075430F"/>
    <w:rsid w:val="00756E30"/>
    <w:rsid w:val="007606B6"/>
    <w:rsid w:val="00783336"/>
    <w:rsid w:val="0079201C"/>
    <w:rsid w:val="007A16DC"/>
    <w:rsid w:val="007C434A"/>
    <w:rsid w:val="007E047A"/>
    <w:rsid w:val="007E7C8E"/>
    <w:rsid w:val="007F4251"/>
    <w:rsid w:val="00800099"/>
    <w:rsid w:val="00801019"/>
    <w:rsid w:val="0080154E"/>
    <w:rsid w:val="00822BA7"/>
    <w:rsid w:val="008261BF"/>
    <w:rsid w:val="00831332"/>
    <w:rsid w:val="00841942"/>
    <w:rsid w:val="00857204"/>
    <w:rsid w:val="00860858"/>
    <w:rsid w:val="00870489"/>
    <w:rsid w:val="008932F2"/>
    <w:rsid w:val="008A30E1"/>
    <w:rsid w:val="008B3C8C"/>
    <w:rsid w:val="008B6C37"/>
    <w:rsid w:val="008C3EB0"/>
    <w:rsid w:val="008C7A53"/>
    <w:rsid w:val="008E202F"/>
    <w:rsid w:val="00907CC5"/>
    <w:rsid w:val="00912214"/>
    <w:rsid w:val="00915397"/>
    <w:rsid w:val="0093048A"/>
    <w:rsid w:val="00932281"/>
    <w:rsid w:val="009335A9"/>
    <w:rsid w:val="009466CF"/>
    <w:rsid w:val="00954AF3"/>
    <w:rsid w:val="00971134"/>
    <w:rsid w:val="00974011"/>
    <w:rsid w:val="00982BE1"/>
    <w:rsid w:val="00983D33"/>
    <w:rsid w:val="00987D41"/>
    <w:rsid w:val="009A075C"/>
    <w:rsid w:val="009B05AE"/>
    <w:rsid w:val="009B2F42"/>
    <w:rsid w:val="009C3E7B"/>
    <w:rsid w:val="009E0829"/>
    <w:rsid w:val="009E2853"/>
    <w:rsid w:val="009E62D5"/>
    <w:rsid w:val="009F3F91"/>
    <w:rsid w:val="009F7C37"/>
    <w:rsid w:val="00A15741"/>
    <w:rsid w:val="00A16070"/>
    <w:rsid w:val="00A26771"/>
    <w:rsid w:val="00A2696C"/>
    <w:rsid w:val="00A3120E"/>
    <w:rsid w:val="00A41BAE"/>
    <w:rsid w:val="00A457E5"/>
    <w:rsid w:val="00A46093"/>
    <w:rsid w:val="00A942D3"/>
    <w:rsid w:val="00AA56C9"/>
    <w:rsid w:val="00AA7B0F"/>
    <w:rsid w:val="00AB77E9"/>
    <w:rsid w:val="00AC0DDF"/>
    <w:rsid w:val="00AF3158"/>
    <w:rsid w:val="00B22E82"/>
    <w:rsid w:val="00B24FF7"/>
    <w:rsid w:val="00B5022E"/>
    <w:rsid w:val="00B75ED3"/>
    <w:rsid w:val="00B76A4B"/>
    <w:rsid w:val="00B814E8"/>
    <w:rsid w:val="00B92586"/>
    <w:rsid w:val="00B94693"/>
    <w:rsid w:val="00B9769B"/>
    <w:rsid w:val="00BA3689"/>
    <w:rsid w:val="00BC16B2"/>
    <w:rsid w:val="00BC4C62"/>
    <w:rsid w:val="00BC54F2"/>
    <w:rsid w:val="00BC66FC"/>
    <w:rsid w:val="00BE121A"/>
    <w:rsid w:val="00BF2B54"/>
    <w:rsid w:val="00C015F6"/>
    <w:rsid w:val="00C07618"/>
    <w:rsid w:val="00C162C9"/>
    <w:rsid w:val="00C4048D"/>
    <w:rsid w:val="00C8089C"/>
    <w:rsid w:val="00C9327F"/>
    <w:rsid w:val="00CB2975"/>
    <w:rsid w:val="00CC0DBD"/>
    <w:rsid w:val="00CC43D8"/>
    <w:rsid w:val="00CE349E"/>
    <w:rsid w:val="00CE4FB3"/>
    <w:rsid w:val="00CF6F51"/>
    <w:rsid w:val="00CF77A9"/>
    <w:rsid w:val="00D267E2"/>
    <w:rsid w:val="00D32E20"/>
    <w:rsid w:val="00D4579E"/>
    <w:rsid w:val="00D45AF0"/>
    <w:rsid w:val="00D509BB"/>
    <w:rsid w:val="00D537F5"/>
    <w:rsid w:val="00D5575A"/>
    <w:rsid w:val="00D82F70"/>
    <w:rsid w:val="00D82FF6"/>
    <w:rsid w:val="00D9163F"/>
    <w:rsid w:val="00DC4E69"/>
    <w:rsid w:val="00DC5AB6"/>
    <w:rsid w:val="00DE267E"/>
    <w:rsid w:val="00DF0CDC"/>
    <w:rsid w:val="00DF1043"/>
    <w:rsid w:val="00E10253"/>
    <w:rsid w:val="00E21595"/>
    <w:rsid w:val="00E267A3"/>
    <w:rsid w:val="00E31826"/>
    <w:rsid w:val="00E401D0"/>
    <w:rsid w:val="00E46F61"/>
    <w:rsid w:val="00E50B4D"/>
    <w:rsid w:val="00E61AA0"/>
    <w:rsid w:val="00E91D13"/>
    <w:rsid w:val="00EA4E7A"/>
    <w:rsid w:val="00EA4FD3"/>
    <w:rsid w:val="00EC13E2"/>
    <w:rsid w:val="00EF574B"/>
    <w:rsid w:val="00F03EC0"/>
    <w:rsid w:val="00F046E8"/>
    <w:rsid w:val="00F2525D"/>
    <w:rsid w:val="00F31AD8"/>
    <w:rsid w:val="00F34657"/>
    <w:rsid w:val="00F541C9"/>
    <w:rsid w:val="00F57CD6"/>
    <w:rsid w:val="00F76563"/>
    <w:rsid w:val="00F806B8"/>
    <w:rsid w:val="00F80EF7"/>
    <w:rsid w:val="00F81295"/>
    <w:rsid w:val="00F9000D"/>
    <w:rsid w:val="00F917B3"/>
    <w:rsid w:val="00F95922"/>
    <w:rsid w:val="00F96BAE"/>
    <w:rsid w:val="00F979E1"/>
    <w:rsid w:val="00FA1D99"/>
    <w:rsid w:val="00FA5365"/>
    <w:rsid w:val="00FF5A8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0AE1883"/>
  <w15:docId w15:val="{8AE16E0B-7D4E-4FE9-9F1F-E02890E34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56BC"/>
    <w:pPr>
      <w:spacing w:before="120"/>
    </w:pPr>
    <w:rPr>
      <w:rFonts w:ascii="Times New Roman" w:hAnsi="Times New Roman"/>
      <w:sz w:val="20"/>
    </w:rPr>
  </w:style>
  <w:style w:type="paragraph" w:styleId="Heading1">
    <w:name w:val="heading 1"/>
    <w:basedOn w:val="Normal"/>
    <w:next w:val="Normal"/>
    <w:link w:val="Heading1Char"/>
    <w:uiPriority w:val="9"/>
    <w:qFormat/>
    <w:rsid w:val="00D82F70"/>
    <w:pPr>
      <w:keepNext/>
      <w:keepLines/>
      <w:spacing w:before="240"/>
      <w:jc w:val="center"/>
      <w:outlineLvl w:val="0"/>
    </w:pPr>
    <w:rPr>
      <w:rFonts w:asciiTheme="majorHAnsi" w:eastAsiaTheme="majorEastAsia" w:hAnsiTheme="majorHAnsi" w:cstheme="majorBidi"/>
      <w:sz w:val="32"/>
      <w:szCs w:val="32"/>
    </w:rPr>
  </w:style>
  <w:style w:type="paragraph" w:styleId="Heading2">
    <w:name w:val="heading 2"/>
    <w:basedOn w:val="Normal"/>
    <w:next w:val="Normal"/>
    <w:link w:val="Heading2Char"/>
    <w:uiPriority w:val="9"/>
    <w:unhideWhenUsed/>
    <w:qFormat/>
    <w:rsid w:val="002A56BC"/>
    <w:pPr>
      <w:keepNext/>
      <w:keepLines/>
      <w:outlineLvl w:val="1"/>
    </w:pPr>
    <w:rPr>
      <w:rFonts w:asciiTheme="majorHAnsi" w:eastAsiaTheme="majorEastAsia" w:hAnsiTheme="majorHAnsi" w:cstheme="majorBidi"/>
      <w:sz w:val="24"/>
      <w:szCs w:val="26"/>
    </w:rPr>
  </w:style>
  <w:style w:type="paragraph" w:styleId="Heading3">
    <w:name w:val="heading 3"/>
    <w:basedOn w:val="Normal"/>
    <w:next w:val="Normal"/>
    <w:link w:val="Heading3Char"/>
    <w:uiPriority w:val="9"/>
    <w:unhideWhenUsed/>
    <w:qFormat/>
    <w:rsid w:val="002A2D3D"/>
    <w:pPr>
      <w:keepNext/>
      <w:keepLines/>
      <w:spacing w:before="40"/>
      <w:outlineLvl w:val="2"/>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9E0829"/>
    <w:pPr>
      <w:spacing w:after="280" w:line="280" w:lineRule="exact"/>
    </w:pPr>
    <w:rPr>
      <w:rFonts w:ascii="New York" w:eastAsia="Malgun Gothic" w:hAnsi="New York" w:cs="Times New Roman"/>
      <w:sz w:val="18"/>
      <w:szCs w:val="20"/>
      <w:lang w:val="en-GB" w:eastAsia="en-GB"/>
    </w:rPr>
  </w:style>
  <w:style w:type="paragraph" w:customStyle="1" w:styleId="Subhead">
    <w:name w:val="Subhead"/>
    <w:basedOn w:val="Normal"/>
    <w:rsid w:val="009E0829"/>
    <w:pPr>
      <w:keepNext/>
      <w:tabs>
        <w:tab w:val="left" w:pos="340"/>
      </w:tabs>
      <w:spacing w:line="280" w:lineRule="exact"/>
    </w:pPr>
    <w:rPr>
      <w:rFonts w:ascii="New York" w:eastAsia="Malgun Gothic" w:hAnsi="New York" w:cs="Times New Roman"/>
      <w:sz w:val="18"/>
      <w:szCs w:val="20"/>
      <w:lang w:val="en-GB" w:eastAsia="en-GB"/>
    </w:rPr>
  </w:style>
  <w:style w:type="paragraph" w:customStyle="1" w:styleId="Bodyindent">
    <w:name w:val="Body indent"/>
    <w:basedOn w:val="Normal"/>
    <w:rsid w:val="00B9769B"/>
    <w:pPr>
      <w:tabs>
        <w:tab w:val="left" w:pos="312"/>
        <w:tab w:val="left" w:pos="620"/>
      </w:tabs>
      <w:spacing w:after="280" w:line="280" w:lineRule="exact"/>
      <w:ind w:left="312" w:hanging="312"/>
    </w:pPr>
    <w:rPr>
      <w:rFonts w:ascii="New York" w:eastAsia="Malgun Gothic" w:hAnsi="New York" w:cs="Times New Roman"/>
      <w:sz w:val="18"/>
      <w:szCs w:val="20"/>
      <w:lang w:val="en-GB" w:eastAsia="en-GB"/>
    </w:rPr>
  </w:style>
  <w:style w:type="paragraph" w:styleId="BalloonText">
    <w:name w:val="Balloon Text"/>
    <w:basedOn w:val="Normal"/>
    <w:link w:val="BalloonTextChar"/>
    <w:uiPriority w:val="99"/>
    <w:semiHidden/>
    <w:unhideWhenUsed/>
    <w:rsid w:val="00D509B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509BB"/>
    <w:rPr>
      <w:rFonts w:ascii="Lucida Grande" w:hAnsi="Lucida Grande" w:cs="Lucida Grande"/>
      <w:sz w:val="18"/>
      <w:szCs w:val="18"/>
    </w:rPr>
  </w:style>
  <w:style w:type="paragraph" w:styleId="ListParagraph">
    <w:name w:val="List Paragraph"/>
    <w:basedOn w:val="Normal"/>
    <w:uiPriority w:val="34"/>
    <w:qFormat/>
    <w:rsid w:val="00616463"/>
    <w:pPr>
      <w:ind w:left="720"/>
      <w:contextualSpacing/>
    </w:pPr>
  </w:style>
  <w:style w:type="paragraph" w:customStyle="1" w:styleId="-11">
    <w:name w:val="색상형 목록 - 강조색 11"/>
    <w:basedOn w:val="Normal"/>
    <w:qFormat/>
    <w:rsid w:val="00710F24"/>
    <w:pPr>
      <w:ind w:left="720"/>
      <w:contextualSpacing/>
    </w:pPr>
    <w:rPr>
      <w:rFonts w:eastAsia="Malgun Gothic" w:cs="Times New Roman"/>
      <w:szCs w:val="20"/>
    </w:rPr>
  </w:style>
  <w:style w:type="character" w:styleId="CommentReference">
    <w:name w:val="annotation reference"/>
    <w:basedOn w:val="DefaultParagraphFont"/>
    <w:uiPriority w:val="99"/>
    <w:semiHidden/>
    <w:unhideWhenUsed/>
    <w:rsid w:val="004977E0"/>
    <w:rPr>
      <w:sz w:val="18"/>
      <w:szCs w:val="18"/>
    </w:rPr>
  </w:style>
  <w:style w:type="paragraph" w:styleId="CommentText">
    <w:name w:val="annotation text"/>
    <w:basedOn w:val="Normal"/>
    <w:link w:val="CommentTextChar"/>
    <w:uiPriority w:val="99"/>
    <w:semiHidden/>
    <w:unhideWhenUsed/>
    <w:rsid w:val="004977E0"/>
  </w:style>
  <w:style w:type="character" w:customStyle="1" w:styleId="CommentTextChar">
    <w:name w:val="Comment Text Char"/>
    <w:basedOn w:val="DefaultParagraphFont"/>
    <w:link w:val="CommentText"/>
    <w:uiPriority w:val="99"/>
    <w:semiHidden/>
    <w:rsid w:val="004977E0"/>
  </w:style>
  <w:style w:type="paragraph" w:styleId="CommentSubject">
    <w:name w:val="annotation subject"/>
    <w:basedOn w:val="CommentText"/>
    <w:next w:val="CommentText"/>
    <w:link w:val="CommentSubjectChar"/>
    <w:uiPriority w:val="99"/>
    <w:semiHidden/>
    <w:unhideWhenUsed/>
    <w:rsid w:val="004977E0"/>
    <w:rPr>
      <w:b/>
      <w:bCs/>
    </w:rPr>
  </w:style>
  <w:style w:type="character" w:customStyle="1" w:styleId="CommentSubjectChar">
    <w:name w:val="Comment Subject Char"/>
    <w:basedOn w:val="CommentTextChar"/>
    <w:link w:val="CommentSubject"/>
    <w:uiPriority w:val="99"/>
    <w:semiHidden/>
    <w:rsid w:val="004977E0"/>
    <w:rPr>
      <w:b/>
      <w:bCs/>
    </w:rPr>
  </w:style>
  <w:style w:type="paragraph" w:styleId="Revision">
    <w:name w:val="Revision"/>
    <w:hidden/>
    <w:uiPriority w:val="99"/>
    <w:semiHidden/>
    <w:rsid w:val="00982BE1"/>
  </w:style>
  <w:style w:type="paragraph" w:customStyle="1" w:styleId="TabbedL1">
    <w:name w:val="Tabbed_L1"/>
    <w:basedOn w:val="Normal"/>
    <w:next w:val="Normal"/>
    <w:rsid w:val="00BE121A"/>
    <w:pPr>
      <w:numPr>
        <w:numId w:val="30"/>
      </w:numPr>
      <w:spacing w:after="240"/>
      <w:outlineLvl w:val="0"/>
    </w:pPr>
    <w:rPr>
      <w:rFonts w:eastAsia="Malgun Gothic" w:cs="Times New Roman"/>
    </w:rPr>
  </w:style>
  <w:style w:type="paragraph" w:customStyle="1" w:styleId="TabbedL2">
    <w:name w:val="Tabbed_L2"/>
    <w:basedOn w:val="TabbedL1"/>
    <w:next w:val="Normal"/>
    <w:rsid w:val="00BE121A"/>
    <w:pPr>
      <w:numPr>
        <w:ilvl w:val="1"/>
      </w:numPr>
      <w:outlineLvl w:val="1"/>
    </w:pPr>
  </w:style>
  <w:style w:type="paragraph" w:customStyle="1" w:styleId="TabbedL3">
    <w:name w:val="Tabbed_L3"/>
    <w:basedOn w:val="TabbedL2"/>
    <w:next w:val="Normal"/>
    <w:rsid w:val="00BE121A"/>
    <w:pPr>
      <w:numPr>
        <w:ilvl w:val="2"/>
      </w:numPr>
      <w:outlineLvl w:val="2"/>
    </w:pPr>
  </w:style>
  <w:style w:type="paragraph" w:customStyle="1" w:styleId="TabbedL4">
    <w:name w:val="Tabbed_L4"/>
    <w:basedOn w:val="TabbedL3"/>
    <w:next w:val="Normal"/>
    <w:rsid w:val="00BE121A"/>
    <w:pPr>
      <w:numPr>
        <w:ilvl w:val="3"/>
      </w:numPr>
      <w:outlineLvl w:val="3"/>
    </w:pPr>
  </w:style>
  <w:style w:type="paragraph" w:customStyle="1" w:styleId="TabbedL5">
    <w:name w:val="Tabbed_L5"/>
    <w:basedOn w:val="TabbedL4"/>
    <w:next w:val="Normal"/>
    <w:rsid w:val="00BE121A"/>
    <w:pPr>
      <w:numPr>
        <w:ilvl w:val="4"/>
      </w:numPr>
      <w:outlineLvl w:val="4"/>
    </w:pPr>
  </w:style>
  <w:style w:type="paragraph" w:customStyle="1" w:styleId="TabbedL6">
    <w:name w:val="Tabbed_L6"/>
    <w:basedOn w:val="TabbedL5"/>
    <w:next w:val="Normal"/>
    <w:rsid w:val="00BE121A"/>
    <w:pPr>
      <w:numPr>
        <w:ilvl w:val="5"/>
      </w:numPr>
      <w:outlineLvl w:val="5"/>
    </w:pPr>
  </w:style>
  <w:style w:type="paragraph" w:customStyle="1" w:styleId="TabbedL7">
    <w:name w:val="Tabbed_L7"/>
    <w:basedOn w:val="TabbedL6"/>
    <w:next w:val="Normal"/>
    <w:rsid w:val="00BE121A"/>
    <w:pPr>
      <w:numPr>
        <w:ilvl w:val="6"/>
      </w:numPr>
      <w:outlineLvl w:val="6"/>
    </w:pPr>
  </w:style>
  <w:style w:type="paragraph" w:customStyle="1" w:styleId="TabbedL8">
    <w:name w:val="Tabbed_L8"/>
    <w:basedOn w:val="TabbedL7"/>
    <w:next w:val="Normal"/>
    <w:rsid w:val="00BE121A"/>
    <w:pPr>
      <w:numPr>
        <w:ilvl w:val="7"/>
      </w:numPr>
      <w:outlineLvl w:val="7"/>
    </w:pPr>
  </w:style>
  <w:style w:type="paragraph" w:customStyle="1" w:styleId="TabbedL9">
    <w:name w:val="Tabbed_L9"/>
    <w:basedOn w:val="TabbedL8"/>
    <w:next w:val="Normal"/>
    <w:rsid w:val="00BE121A"/>
    <w:pPr>
      <w:numPr>
        <w:ilvl w:val="8"/>
      </w:numPr>
      <w:outlineLvl w:val="8"/>
    </w:pPr>
  </w:style>
  <w:style w:type="paragraph" w:styleId="Header">
    <w:name w:val="header"/>
    <w:basedOn w:val="Normal"/>
    <w:link w:val="HeaderChar"/>
    <w:uiPriority w:val="99"/>
    <w:unhideWhenUsed/>
    <w:rsid w:val="00F046E8"/>
    <w:pPr>
      <w:tabs>
        <w:tab w:val="center" w:pos="4513"/>
        <w:tab w:val="right" w:pos="9026"/>
      </w:tabs>
      <w:snapToGrid w:val="0"/>
    </w:pPr>
  </w:style>
  <w:style w:type="character" w:customStyle="1" w:styleId="HeaderChar">
    <w:name w:val="Header Char"/>
    <w:basedOn w:val="DefaultParagraphFont"/>
    <w:link w:val="Header"/>
    <w:uiPriority w:val="99"/>
    <w:rsid w:val="00F046E8"/>
  </w:style>
  <w:style w:type="paragraph" w:styleId="Footer">
    <w:name w:val="footer"/>
    <w:basedOn w:val="Normal"/>
    <w:link w:val="FooterChar"/>
    <w:uiPriority w:val="99"/>
    <w:unhideWhenUsed/>
    <w:rsid w:val="00F046E8"/>
    <w:pPr>
      <w:tabs>
        <w:tab w:val="center" w:pos="4513"/>
        <w:tab w:val="right" w:pos="9026"/>
      </w:tabs>
      <w:snapToGrid w:val="0"/>
    </w:pPr>
  </w:style>
  <w:style w:type="character" w:customStyle="1" w:styleId="FooterChar">
    <w:name w:val="Footer Char"/>
    <w:basedOn w:val="DefaultParagraphFont"/>
    <w:link w:val="Footer"/>
    <w:uiPriority w:val="99"/>
    <w:rsid w:val="00F046E8"/>
  </w:style>
  <w:style w:type="character" w:customStyle="1" w:styleId="Heading1Char">
    <w:name w:val="Heading 1 Char"/>
    <w:basedOn w:val="DefaultParagraphFont"/>
    <w:link w:val="Heading1"/>
    <w:uiPriority w:val="9"/>
    <w:rsid w:val="00D82F70"/>
    <w:rPr>
      <w:rFonts w:asciiTheme="majorHAnsi" w:eastAsiaTheme="majorEastAsia" w:hAnsiTheme="majorHAnsi" w:cstheme="majorBidi"/>
      <w:sz w:val="32"/>
      <w:szCs w:val="32"/>
    </w:rPr>
  </w:style>
  <w:style w:type="character" w:customStyle="1" w:styleId="Heading2Char">
    <w:name w:val="Heading 2 Char"/>
    <w:basedOn w:val="DefaultParagraphFont"/>
    <w:link w:val="Heading2"/>
    <w:uiPriority w:val="9"/>
    <w:rsid w:val="002A56BC"/>
    <w:rPr>
      <w:rFonts w:asciiTheme="majorHAnsi" w:eastAsiaTheme="majorEastAsia" w:hAnsiTheme="majorHAnsi" w:cstheme="majorBidi"/>
      <w:szCs w:val="26"/>
    </w:rPr>
  </w:style>
  <w:style w:type="character" w:customStyle="1" w:styleId="Heading3Char">
    <w:name w:val="Heading 3 Char"/>
    <w:basedOn w:val="DefaultParagraphFont"/>
    <w:link w:val="Heading3"/>
    <w:uiPriority w:val="9"/>
    <w:rsid w:val="002A2D3D"/>
    <w:rPr>
      <w:rFonts w:asciiTheme="majorHAnsi" w:eastAsiaTheme="majorEastAsia" w:hAnsiTheme="majorHAnsi" w:cstheme="majorBidi"/>
      <w:sz w:val="20"/>
    </w:rPr>
  </w:style>
  <w:style w:type="table" w:styleId="TableGrid">
    <w:name w:val="Table Grid"/>
    <w:basedOn w:val="TableNormal"/>
    <w:uiPriority w:val="59"/>
    <w:rsid w:val="002A2D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5705770211edb1ba0730f0877ff902a3">
  <xsd:schema xmlns:xsd="http://www.w3.org/2001/XMLSchema" xmlns:xs="http://www.w3.org/2001/XMLSchema" xmlns:p="http://schemas.microsoft.com/office/2006/metadata/properties" targetNamespace="http://schemas.microsoft.com/office/2006/metadata/properties" ma:root="true" ma:fieldsID="03498d81624ef822447c67fd40a3e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3111A-A142-4DDA-A51D-3B519A52462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FD0305B-0268-4B5C-A6B6-F045F52A90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D2E396E-4A4A-40C6-8F1B-E644D5A2A96F}">
  <ds:schemaRefs>
    <ds:schemaRef ds:uri="http://schemas.microsoft.com/sharepoint/v3/contenttype/forms"/>
  </ds:schemaRefs>
</ds:datastoreItem>
</file>

<file path=customXml/itemProps4.xml><?xml version="1.0" encoding="utf-8"?>
<ds:datastoreItem xmlns:ds="http://schemas.openxmlformats.org/officeDocument/2006/customXml" ds:itemID="{FDE74D3A-EE83-484B-BA5B-CEAE96959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705</Words>
  <Characters>4024</Characters>
  <Application>Microsoft Office Word</Application>
  <DocSecurity>0</DocSecurity>
  <Lines>33</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4720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Donald Kidd</dc:creator>
  <cp:lastModifiedBy>User</cp:lastModifiedBy>
  <cp:revision>2</cp:revision>
  <cp:lastPrinted>2018-11-19T22:11:00Z</cp:lastPrinted>
  <dcterms:created xsi:type="dcterms:W3CDTF">2022-01-04T03:20:00Z</dcterms:created>
  <dcterms:modified xsi:type="dcterms:W3CDTF">2022-01-04T03:20:00Z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